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515021B6" w14:textId="6999637B" w:rsidR="00502EFF" w:rsidRPr="00FF430B" w:rsidRDefault="00502EFF" w:rsidP="00502EFF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6</w:t>
      </w:r>
    </w:p>
    <w:p w14:paraId="0A2A3456" w14:textId="6C909D40" w:rsidR="00502EFF" w:rsidRPr="00FF430B" w:rsidRDefault="00502EFF" w:rsidP="00502EFF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 xml:space="preserve">la </w:t>
      </w:r>
      <w:r w:rsidR="00FA0A8D" w:rsidRPr="00FF430B">
        <w:rPr>
          <w:noProof w:val="0"/>
          <w:lang w:val="ro-MD"/>
        </w:rPr>
        <w:t>D</w:t>
      </w:r>
      <w:r w:rsidR="009B183C">
        <w:rPr>
          <w:noProof w:val="0"/>
          <w:lang w:val="ro-MD"/>
        </w:rPr>
        <w:t>ocumentația standard nr.69</w:t>
      </w:r>
    </w:p>
    <w:p w14:paraId="10268C54" w14:textId="0018318A" w:rsidR="00502EFF" w:rsidRPr="00FF430B" w:rsidRDefault="009B183C" w:rsidP="00502EFF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31E23820" w14:textId="77777777" w:rsidR="002439D3" w:rsidRPr="00FF430B" w:rsidRDefault="002439D3" w:rsidP="00130A49">
      <w:pPr>
        <w:jc w:val="right"/>
        <w:rPr>
          <w:noProof w:val="0"/>
          <w:sz w:val="22"/>
          <w:szCs w:val="22"/>
          <w:lang w:val="ro-MD"/>
        </w:rPr>
      </w:pPr>
    </w:p>
    <w:p w14:paraId="4E8FF3A6" w14:textId="77777777" w:rsidR="00641038" w:rsidRPr="00FF430B" w:rsidRDefault="00641038" w:rsidP="00130A49">
      <w:pPr>
        <w:jc w:val="right"/>
        <w:rPr>
          <w:i/>
          <w:noProof w:val="0"/>
          <w:sz w:val="22"/>
          <w:szCs w:val="22"/>
          <w:lang w:val="ro-MD"/>
        </w:rPr>
      </w:pPr>
    </w:p>
    <w:p w14:paraId="038300D9" w14:textId="77777777" w:rsidR="00130A49" w:rsidRPr="00FF430B" w:rsidRDefault="00130A49" w:rsidP="002A6E99">
      <w:pPr>
        <w:ind w:right="-1"/>
        <w:jc w:val="center"/>
        <w:rPr>
          <w:b/>
          <w:bCs/>
          <w:noProof w:val="0"/>
          <w:color w:val="000000"/>
          <w:sz w:val="22"/>
          <w:szCs w:val="22"/>
          <w:lang w:val="ro-MD"/>
        </w:rPr>
      </w:pPr>
    </w:p>
    <w:p w14:paraId="53C43AA1" w14:textId="77777777" w:rsidR="00130A49" w:rsidRPr="00FF430B" w:rsidRDefault="00130A49" w:rsidP="00130A49">
      <w:pPr>
        <w:ind w:right="-1"/>
        <w:jc w:val="center"/>
        <w:rPr>
          <w:b/>
          <w:bCs/>
          <w:noProof w:val="0"/>
          <w:color w:val="000000"/>
          <w:sz w:val="28"/>
          <w:szCs w:val="28"/>
          <w:lang w:val="ro-MD"/>
        </w:rPr>
      </w:pPr>
      <w:r w:rsidRPr="00FF430B">
        <w:rPr>
          <w:b/>
          <w:bCs/>
          <w:noProof w:val="0"/>
          <w:color w:val="000000"/>
          <w:sz w:val="28"/>
          <w:szCs w:val="28"/>
          <w:lang w:val="ro-MD"/>
        </w:rPr>
        <w:t>ANUNȚ</w:t>
      </w:r>
    </w:p>
    <w:p w14:paraId="2A0A1C5D" w14:textId="77777777" w:rsidR="00130A49" w:rsidRPr="00FF430B" w:rsidRDefault="00130A49" w:rsidP="00130A49">
      <w:pPr>
        <w:ind w:right="-1"/>
        <w:jc w:val="center"/>
        <w:rPr>
          <w:b/>
          <w:bCs/>
          <w:noProof w:val="0"/>
          <w:color w:val="000000"/>
          <w:sz w:val="22"/>
          <w:szCs w:val="22"/>
          <w:lang w:val="ro-MD"/>
        </w:rPr>
      </w:pPr>
      <w:r w:rsidRPr="00FF430B">
        <w:rPr>
          <w:b/>
          <w:bCs/>
          <w:noProof w:val="0"/>
          <w:color w:val="000000"/>
          <w:sz w:val="22"/>
          <w:szCs w:val="22"/>
          <w:lang w:val="ro-MD"/>
        </w:rPr>
        <w:t xml:space="preserve"> privind modificarea contractului </w:t>
      </w:r>
      <w:r w:rsidRPr="00FF430B">
        <w:rPr>
          <w:b/>
          <w:bCs/>
          <w:noProof w:val="0"/>
          <w:color w:val="000000"/>
          <w:sz w:val="22"/>
          <w:szCs w:val="22"/>
          <w:lang w:val="ro-MD"/>
        </w:rPr>
        <w:br/>
        <w:t>de achiziții publice/acordului-cadru</w:t>
      </w:r>
    </w:p>
    <w:p w14:paraId="60EEE883" w14:textId="77777777" w:rsidR="00130A49" w:rsidRPr="00FF430B" w:rsidRDefault="00130A49" w:rsidP="00130A49">
      <w:pPr>
        <w:spacing w:before="240" w:after="240"/>
        <w:ind w:right="-1"/>
        <w:jc w:val="center"/>
        <w:rPr>
          <w:rFonts w:eastAsia="Cambria"/>
          <w:noProof w:val="0"/>
          <w:sz w:val="22"/>
          <w:szCs w:val="22"/>
          <w:lang w:val="ro-MD"/>
        </w:rPr>
      </w:pPr>
      <w:r w:rsidRPr="00FF430B">
        <w:rPr>
          <w:rFonts w:eastAsia="Cambria"/>
          <w:noProof w:val="0"/>
          <w:sz w:val="22"/>
          <w:szCs w:val="22"/>
          <w:lang w:val="ro-MD"/>
        </w:rPr>
        <w:t>Nr. ___________ din _____________</w:t>
      </w:r>
    </w:p>
    <w:p w14:paraId="485AC36E" w14:textId="77777777" w:rsidR="00130A49" w:rsidRPr="00FF430B" w:rsidRDefault="00130A49" w:rsidP="002F556B">
      <w:pPr>
        <w:numPr>
          <w:ilvl w:val="0"/>
          <w:numId w:val="29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rFonts w:eastAsia="Cambria"/>
          <w:b/>
          <w:noProof w:val="0"/>
          <w:sz w:val="22"/>
          <w:szCs w:val="22"/>
          <w:lang w:val="ro-MD" w:eastAsia="zh-CN"/>
        </w:rPr>
      </w:pPr>
      <w:r w:rsidRPr="00FF430B">
        <w:rPr>
          <w:rFonts w:eastAsia="Cambria"/>
          <w:b/>
          <w:noProof w:val="0"/>
          <w:sz w:val="22"/>
          <w:szCs w:val="22"/>
          <w:lang w:val="ro-MD" w:eastAsia="zh-CN"/>
        </w:rPr>
        <w:t>Date cu privire la autoritatea contractantă:</w:t>
      </w: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5311"/>
        <w:gridCol w:w="4175"/>
      </w:tblGrid>
      <w:tr w:rsidR="00130A49" w:rsidRPr="00EC30C2" w14:paraId="644AFCBF" w14:textId="77777777" w:rsidTr="00657833">
        <w:tc>
          <w:tcPr>
            <w:tcW w:w="5353" w:type="dxa"/>
            <w:shd w:val="clear" w:color="auto" w:fill="FFFFFF" w:themeFill="background1"/>
          </w:tcPr>
          <w:p w14:paraId="5D0824A2" w14:textId="77777777" w:rsidR="00130A49" w:rsidRPr="00FF430B" w:rsidRDefault="00130A49" w:rsidP="00130A49">
            <w:pPr>
              <w:jc w:val="both"/>
              <w:rPr>
                <w:rFonts w:eastAsia="Cambria"/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Denumirea autorității contractante</w:t>
            </w:r>
          </w:p>
        </w:tc>
        <w:tc>
          <w:tcPr>
            <w:tcW w:w="4218" w:type="dxa"/>
          </w:tcPr>
          <w:p w14:paraId="1C72343E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2B9F7DFD" w14:textId="77777777" w:rsidTr="00657833">
        <w:tc>
          <w:tcPr>
            <w:tcW w:w="5353" w:type="dxa"/>
            <w:shd w:val="clear" w:color="auto" w:fill="FFFFFF" w:themeFill="background1"/>
          </w:tcPr>
          <w:p w14:paraId="2BCF1D81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rFonts w:eastAsia="Cambria"/>
                <w:b/>
                <w:noProof w:val="0"/>
                <w:lang w:val="ro-MD"/>
              </w:rPr>
              <w:t>Localitate</w:t>
            </w:r>
          </w:p>
        </w:tc>
        <w:tc>
          <w:tcPr>
            <w:tcW w:w="4218" w:type="dxa"/>
          </w:tcPr>
          <w:p w14:paraId="43ABA9D7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5CB31163" w14:textId="77777777" w:rsidTr="00657833">
        <w:tc>
          <w:tcPr>
            <w:tcW w:w="5353" w:type="dxa"/>
            <w:shd w:val="clear" w:color="auto" w:fill="FFFFFF" w:themeFill="background1"/>
          </w:tcPr>
          <w:p w14:paraId="20B1276E" w14:textId="77777777" w:rsidR="00130A49" w:rsidRPr="00FF430B" w:rsidRDefault="00130A49" w:rsidP="00130A49">
            <w:pPr>
              <w:jc w:val="both"/>
              <w:rPr>
                <w:rFonts w:eastAsia="Cambria"/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IDNO</w:t>
            </w:r>
          </w:p>
        </w:tc>
        <w:tc>
          <w:tcPr>
            <w:tcW w:w="4218" w:type="dxa"/>
          </w:tcPr>
          <w:p w14:paraId="47427C9B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5462D465" w14:textId="77777777" w:rsidTr="00657833">
        <w:tc>
          <w:tcPr>
            <w:tcW w:w="5353" w:type="dxa"/>
            <w:shd w:val="clear" w:color="auto" w:fill="FFFFFF" w:themeFill="background1"/>
          </w:tcPr>
          <w:p w14:paraId="5CAEDCF4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Adresa</w:t>
            </w:r>
          </w:p>
        </w:tc>
        <w:tc>
          <w:tcPr>
            <w:tcW w:w="4218" w:type="dxa"/>
          </w:tcPr>
          <w:p w14:paraId="3B5F5C40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08362D9B" w14:textId="77777777" w:rsidTr="00657833">
        <w:tc>
          <w:tcPr>
            <w:tcW w:w="5353" w:type="dxa"/>
            <w:shd w:val="clear" w:color="auto" w:fill="FFFFFF" w:themeFill="background1"/>
          </w:tcPr>
          <w:p w14:paraId="6E7B1C07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Număr de telefon</w:t>
            </w:r>
          </w:p>
        </w:tc>
        <w:tc>
          <w:tcPr>
            <w:tcW w:w="4218" w:type="dxa"/>
          </w:tcPr>
          <w:p w14:paraId="03EF239F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2BF58DC7" w14:textId="77777777" w:rsidTr="00657833">
        <w:tc>
          <w:tcPr>
            <w:tcW w:w="5353" w:type="dxa"/>
            <w:shd w:val="clear" w:color="auto" w:fill="FFFFFF" w:themeFill="background1"/>
          </w:tcPr>
          <w:p w14:paraId="2180588B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Număr de fax</w:t>
            </w:r>
          </w:p>
        </w:tc>
        <w:tc>
          <w:tcPr>
            <w:tcW w:w="4218" w:type="dxa"/>
          </w:tcPr>
          <w:p w14:paraId="53D1A00A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416309EA" w14:textId="77777777" w:rsidTr="00657833">
        <w:tc>
          <w:tcPr>
            <w:tcW w:w="5353" w:type="dxa"/>
            <w:shd w:val="clear" w:color="auto" w:fill="FFFFFF" w:themeFill="background1"/>
          </w:tcPr>
          <w:p w14:paraId="064CE596" w14:textId="77777777" w:rsidR="00130A49" w:rsidRPr="00FF430B" w:rsidRDefault="00130A49" w:rsidP="00F460DA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 xml:space="preserve">E-mail </w:t>
            </w:r>
          </w:p>
        </w:tc>
        <w:tc>
          <w:tcPr>
            <w:tcW w:w="4218" w:type="dxa"/>
          </w:tcPr>
          <w:p w14:paraId="4F105A3F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3C529EEC" w14:textId="77777777" w:rsidTr="00657833">
        <w:tc>
          <w:tcPr>
            <w:tcW w:w="5353" w:type="dxa"/>
            <w:shd w:val="clear" w:color="auto" w:fill="FFFFFF" w:themeFill="background1"/>
          </w:tcPr>
          <w:p w14:paraId="0F80267C" w14:textId="77777777" w:rsidR="00130A49" w:rsidRPr="00FF430B" w:rsidRDefault="001B1E45" w:rsidP="00130A49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Pagina web oficială</w:t>
            </w:r>
          </w:p>
        </w:tc>
        <w:tc>
          <w:tcPr>
            <w:tcW w:w="4218" w:type="dxa"/>
          </w:tcPr>
          <w:p w14:paraId="425119AB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04D33122" w14:textId="77777777" w:rsidTr="00657833">
        <w:tc>
          <w:tcPr>
            <w:tcW w:w="5353" w:type="dxa"/>
            <w:shd w:val="clear" w:color="auto" w:fill="FFFFFF" w:themeFill="background1"/>
          </w:tcPr>
          <w:p w14:paraId="48A7897E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 xml:space="preserve">Persoana de contact </w:t>
            </w:r>
          </w:p>
          <w:p w14:paraId="5E5284BB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i/>
                <w:noProof w:val="0"/>
                <w:lang w:val="ro-MD"/>
              </w:rPr>
              <w:t>(nume, prenume, telefon, e-mail)</w:t>
            </w:r>
          </w:p>
        </w:tc>
        <w:tc>
          <w:tcPr>
            <w:tcW w:w="4218" w:type="dxa"/>
          </w:tcPr>
          <w:p w14:paraId="1EBAF199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</w:tbl>
    <w:p w14:paraId="3510A1D2" w14:textId="77777777" w:rsidR="00130A49" w:rsidRPr="00FF430B" w:rsidRDefault="00130A49" w:rsidP="002F556B">
      <w:pPr>
        <w:numPr>
          <w:ilvl w:val="0"/>
          <w:numId w:val="29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rFonts w:eastAsia="Cambria"/>
          <w:b/>
          <w:noProof w:val="0"/>
          <w:sz w:val="22"/>
          <w:szCs w:val="22"/>
          <w:lang w:val="ro-MD" w:eastAsia="zh-CN"/>
        </w:rPr>
      </w:pPr>
      <w:r w:rsidRPr="00FF430B">
        <w:rPr>
          <w:rFonts w:eastAsia="Cambria"/>
          <w:b/>
          <w:noProof w:val="0"/>
          <w:sz w:val="22"/>
          <w:szCs w:val="22"/>
          <w:lang w:val="ro-MD" w:eastAsia="zh-CN"/>
        </w:rPr>
        <w:t>Date cu privire la procedura de achiziție:</w:t>
      </w: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5311"/>
        <w:gridCol w:w="4175"/>
      </w:tblGrid>
      <w:tr w:rsidR="00130A49" w:rsidRPr="00EC30C2" w14:paraId="2043540F" w14:textId="77777777" w:rsidTr="00657833">
        <w:tc>
          <w:tcPr>
            <w:tcW w:w="5353" w:type="dxa"/>
            <w:shd w:val="clear" w:color="auto" w:fill="FFFFFF" w:themeFill="background1"/>
          </w:tcPr>
          <w:p w14:paraId="5A1CBF2B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Tipul procedurii de achiziție</w:t>
            </w:r>
          </w:p>
        </w:tc>
        <w:tc>
          <w:tcPr>
            <w:tcW w:w="4218" w:type="dxa"/>
          </w:tcPr>
          <w:p w14:paraId="1BDEB236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Cererea ofertelor de prețuri □  </w:t>
            </w:r>
          </w:p>
          <w:p w14:paraId="49677013" w14:textId="77777777" w:rsidR="00130A49" w:rsidRPr="00FF430B" w:rsidRDefault="00130A49" w:rsidP="00130A49">
            <w:pPr>
              <w:jc w:val="both"/>
              <w:rPr>
                <w:i/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Licitație deschisă □  Altele: </w:t>
            </w:r>
            <w:r w:rsidRPr="00FF430B">
              <w:rPr>
                <w:i/>
                <w:noProof w:val="0"/>
                <w:lang w:val="ro-MD" w:eastAsia="ro-RO"/>
              </w:rPr>
              <w:t>[Indicați]</w:t>
            </w:r>
          </w:p>
        </w:tc>
      </w:tr>
      <w:tr w:rsidR="00130A49" w:rsidRPr="00EC30C2" w14:paraId="60CF3191" w14:textId="77777777" w:rsidTr="00657833">
        <w:tc>
          <w:tcPr>
            <w:tcW w:w="5353" w:type="dxa"/>
            <w:shd w:val="clear" w:color="auto" w:fill="FFFFFF" w:themeFill="background1"/>
          </w:tcPr>
          <w:p w14:paraId="51FC7E0B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Obiectul achiziției</w:t>
            </w:r>
          </w:p>
        </w:tc>
        <w:tc>
          <w:tcPr>
            <w:tcW w:w="4218" w:type="dxa"/>
          </w:tcPr>
          <w:p w14:paraId="5E7C477B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</w:p>
        </w:tc>
      </w:tr>
      <w:tr w:rsidR="00130A49" w:rsidRPr="00EC30C2" w14:paraId="0B74EE88" w14:textId="77777777" w:rsidTr="00657833">
        <w:tc>
          <w:tcPr>
            <w:tcW w:w="5353" w:type="dxa"/>
            <w:shd w:val="clear" w:color="auto" w:fill="FFFFFF" w:themeFill="background1"/>
          </w:tcPr>
          <w:p w14:paraId="07AD797F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Cod CPV</w:t>
            </w:r>
          </w:p>
        </w:tc>
        <w:tc>
          <w:tcPr>
            <w:tcW w:w="4218" w:type="dxa"/>
          </w:tcPr>
          <w:p w14:paraId="251AAD3E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</w:p>
        </w:tc>
      </w:tr>
      <w:tr w:rsidR="00130A49" w:rsidRPr="00EC30C2" w14:paraId="1807CE46" w14:textId="77777777" w:rsidTr="00657833">
        <w:tc>
          <w:tcPr>
            <w:tcW w:w="5353" w:type="dxa"/>
            <w:shd w:val="clear" w:color="auto" w:fill="FFFFFF" w:themeFill="background1"/>
          </w:tcPr>
          <w:p w14:paraId="1FEF8411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 xml:space="preserve">Valoarea estimată a achiziției </w:t>
            </w:r>
          </w:p>
        </w:tc>
        <w:tc>
          <w:tcPr>
            <w:tcW w:w="4218" w:type="dxa"/>
          </w:tcPr>
          <w:p w14:paraId="42AA3D8B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635FB7BE" w14:textId="77777777" w:rsidTr="00657833">
        <w:tc>
          <w:tcPr>
            <w:tcW w:w="5353" w:type="dxa"/>
            <w:vMerge w:val="restart"/>
            <w:shd w:val="clear" w:color="auto" w:fill="FFFFFF" w:themeFill="background1"/>
          </w:tcPr>
          <w:p w14:paraId="7E80FF8F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 xml:space="preserve">Nr. și link-ul procedurii </w:t>
            </w:r>
            <w:r w:rsidRPr="00FF430B">
              <w:rPr>
                <w:i/>
                <w:noProof w:val="0"/>
                <w:lang w:val="ro-MD" w:eastAsia="ro-RO"/>
              </w:rPr>
              <w:t xml:space="preserve">(se va indica din cadrul portalului guvernamental </w:t>
            </w:r>
            <w:hyperlink r:id="rId8" w:history="1">
              <w:r w:rsidRPr="00FF430B">
                <w:rPr>
                  <w:i/>
                  <w:noProof w:val="0"/>
                  <w:color w:val="0000FF"/>
                  <w:u w:val="single"/>
                  <w:lang w:val="ro-MD" w:eastAsia="ro-RO"/>
                </w:rPr>
                <w:t>www.mtender.gov.md</w:t>
              </w:r>
            </w:hyperlink>
            <w:r w:rsidRPr="00FF430B">
              <w:rPr>
                <w:i/>
                <w:noProof w:val="0"/>
                <w:lang w:val="ro-MD" w:eastAsia="ro-RO"/>
              </w:rPr>
              <w:t>)</w:t>
            </w:r>
          </w:p>
        </w:tc>
        <w:tc>
          <w:tcPr>
            <w:tcW w:w="4218" w:type="dxa"/>
          </w:tcPr>
          <w:p w14:paraId="35D910A1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  <w:r w:rsidRPr="00FF430B">
              <w:rPr>
                <w:rFonts w:eastAsia="Cambria"/>
                <w:noProof w:val="0"/>
                <w:lang w:val="ro-MD"/>
              </w:rPr>
              <w:t>Nr:</w:t>
            </w:r>
          </w:p>
        </w:tc>
      </w:tr>
      <w:tr w:rsidR="00130A49" w:rsidRPr="00EC30C2" w14:paraId="1E6C1CF5" w14:textId="77777777" w:rsidTr="00657833">
        <w:tc>
          <w:tcPr>
            <w:tcW w:w="5353" w:type="dxa"/>
            <w:vMerge/>
            <w:shd w:val="clear" w:color="auto" w:fill="FFFFFF" w:themeFill="background1"/>
          </w:tcPr>
          <w:p w14:paraId="6A18EA42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</w:p>
        </w:tc>
        <w:tc>
          <w:tcPr>
            <w:tcW w:w="4218" w:type="dxa"/>
          </w:tcPr>
          <w:p w14:paraId="58DFD7F1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  <w:r w:rsidRPr="00FF430B">
              <w:rPr>
                <w:rFonts w:eastAsia="Cambria"/>
                <w:noProof w:val="0"/>
                <w:lang w:val="ro-MD"/>
              </w:rPr>
              <w:t>Link:</w:t>
            </w:r>
          </w:p>
        </w:tc>
      </w:tr>
      <w:tr w:rsidR="00130A49" w:rsidRPr="00EC30C2" w14:paraId="061BE426" w14:textId="77777777" w:rsidTr="00657833">
        <w:tc>
          <w:tcPr>
            <w:tcW w:w="5353" w:type="dxa"/>
            <w:shd w:val="clear" w:color="auto" w:fill="FFFFFF" w:themeFill="background1"/>
          </w:tcPr>
          <w:p w14:paraId="349FA5C4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 w:eastAsia="ro-RO"/>
              </w:rPr>
              <w:t>Data publicării anunțului de participare</w:t>
            </w:r>
          </w:p>
        </w:tc>
        <w:tc>
          <w:tcPr>
            <w:tcW w:w="4218" w:type="dxa"/>
          </w:tcPr>
          <w:p w14:paraId="6BA723F8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130A49" w:rsidRPr="00EC30C2" w14:paraId="69FA53AE" w14:textId="77777777" w:rsidTr="00657833">
        <w:trPr>
          <w:trHeight w:val="1040"/>
        </w:trPr>
        <w:tc>
          <w:tcPr>
            <w:tcW w:w="5353" w:type="dxa"/>
            <w:shd w:val="clear" w:color="auto" w:fill="FFFFFF" w:themeFill="background1"/>
          </w:tcPr>
          <w:p w14:paraId="770C2D70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color w:val="000000"/>
                <w:lang w:val="ro-MD"/>
              </w:rPr>
              <w:t xml:space="preserve">Data (datele) și referința (referințele) publicărilor anterioare în Jurnalul Oficial al Uniunii Europene privind proiectul (proiectele) la care se referă anunțul respectiv </w:t>
            </w:r>
            <w:r w:rsidRPr="00FF430B">
              <w:rPr>
                <w:i/>
                <w:noProof w:val="0"/>
                <w:color w:val="000000"/>
                <w:lang w:val="ro-MD"/>
              </w:rPr>
              <w:t>(după caz)</w:t>
            </w:r>
          </w:p>
        </w:tc>
        <w:tc>
          <w:tcPr>
            <w:tcW w:w="4218" w:type="dxa"/>
          </w:tcPr>
          <w:p w14:paraId="29382543" w14:textId="77777777" w:rsidR="00130A49" w:rsidRPr="00FF430B" w:rsidRDefault="00130A49" w:rsidP="00130A49">
            <w:pPr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</w:tbl>
    <w:p w14:paraId="436919F8" w14:textId="77777777" w:rsidR="00130A49" w:rsidRPr="00FF430B" w:rsidRDefault="00130A49" w:rsidP="002F556B">
      <w:pPr>
        <w:numPr>
          <w:ilvl w:val="0"/>
          <w:numId w:val="29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rFonts w:eastAsia="Cambria"/>
          <w:b/>
          <w:noProof w:val="0"/>
          <w:sz w:val="22"/>
          <w:szCs w:val="22"/>
          <w:lang w:val="ro-MD" w:eastAsia="zh-CN"/>
        </w:rPr>
      </w:pPr>
      <w:r w:rsidRPr="00FF430B">
        <w:rPr>
          <w:rFonts w:eastAsia="Cambria"/>
          <w:b/>
          <w:noProof w:val="0"/>
          <w:sz w:val="22"/>
          <w:szCs w:val="22"/>
          <w:lang w:val="ro-MD" w:eastAsia="zh-CN"/>
        </w:rPr>
        <w:t>Date cu privire la contractul de achiziție/acordul-cadru:</w:t>
      </w: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5310"/>
        <w:gridCol w:w="4176"/>
      </w:tblGrid>
      <w:tr w:rsidR="00130A49" w:rsidRPr="00EC30C2" w14:paraId="662887DF" w14:textId="77777777" w:rsidTr="00657833">
        <w:trPr>
          <w:trHeight w:val="304"/>
        </w:trPr>
        <w:tc>
          <w:tcPr>
            <w:tcW w:w="5353" w:type="dxa"/>
            <w:shd w:val="clear" w:color="auto" w:fill="FFFFFF" w:themeFill="background1"/>
          </w:tcPr>
          <w:p w14:paraId="32161E2E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Tipul contractului de achiziție/acordului-cadru</w:t>
            </w:r>
          </w:p>
        </w:tc>
        <w:tc>
          <w:tcPr>
            <w:tcW w:w="4218" w:type="dxa"/>
          </w:tcPr>
          <w:p w14:paraId="15909172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 Servicii</w:t>
            </w:r>
            <w:r w:rsidR="002A6E99" w:rsidRPr="00FF430B">
              <w:rPr>
                <w:noProof w:val="0"/>
                <w:lang w:val="ro-MD" w:eastAsia="ro-RO"/>
              </w:rPr>
              <w:t xml:space="preserve"> de proiectare</w:t>
            </w:r>
            <w:r w:rsidRPr="00FF430B">
              <w:rPr>
                <w:noProof w:val="0"/>
                <w:lang w:val="ro-MD" w:eastAsia="ro-RO"/>
              </w:rPr>
              <w:t xml:space="preserve"> □      Lucrări □</w:t>
            </w:r>
          </w:p>
        </w:tc>
      </w:tr>
      <w:tr w:rsidR="00130A49" w:rsidRPr="00EC30C2" w14:paraId="6388D9B7" w14:textId="77777777" w:rsidTr="00657833">
        <w:trPr>
          <w:trHeight w:val="315"/>
        </w:trPr>
        <w:tc>
          <w:tcPr>
            <w:tcW w:w="5353" w:type="dxa"/>
            <w:shd w:val="clear" w:color="auto" w:fill="FFFFFF" w:themeFill="background1"/>
          </w:tcPr>
          <w:p w14:paraId="3BF15E76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color w:val="000000"/>
                <w:lang w:val="ro-MD"/>
              </w:rPr>
              <w:t>Contractul de achiziție/acordul-cadru se referă la un proiect și/sau program finanțat din fonduri ale Uniunii Europene</w:t>
            </w:r>
          </w:p>
        </w:tc>
        <w:tc>
          <w:tcPr>
            <w:tcW w:w="4218" w:type="dxa"/>
          </w:tcPr>
          <w:p w14:paraId="35C1B6A6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Nu □    Da □</w:t>
            </w:r>
          </w:p>
        </w:tc>
      </w:tr>
      <w:tr w:rsidR="00130A49" w:rsidRPr="00EC30C2" w14:paraId="4050B84B" w14:textId="77777777" w:rsidTr="00657833">
        <w:trPr>
          <w:trHeight w:val="525"/>
        </w:trPr>
        <w:tc>
          <w:tcPr>
            <w:tcW w:w="5353" w:type="dxa"/>
            <w:shd w:val="clear" w:color="auto" w:fill="FFFFFF" w:themeFill="background1"/>
          </w:tcPr>
          <w:p w14:paraId="14153267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Sursa de finanțare</w:t>
            </w:r>
          </w:p>
        </w:tc>
        <w:tc>
          <w:tcPr>
            <w:tcW w:w="4218" w:type="dxa"/>
          </w:tcPr>
          <w:p w14:paraId="0C3B42A2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Buget</w:t>
            </w:r>
            <w:r w:rsidR="00590C16" w:rsidRPr="00FF430B">
              <w:rPr>
                <w:noProof w:val="0"/>
                <w:lang w:val="ro-MD" w:eastAsia="ro-RO"/>
              </w:rPr>
              <w:t>ul</w:t>
            </w:r>
            <w:r w:rsidRPr="00FF430B">
              <w:rPr>
                <w:noProof w:val="0"/>
                <w:lang w:val="ro-MD" w:eastAsia="ro-RO"/>
              </w:rPr>
              <w:t xml:space="preserve"> de stat □     </w:t>
            </w:r>
            <w:r w:rsidR="00FA0A8D" w:rsidRPr="00FF430B">
              <w:rPr>
                <w:noProof w:val="0"/>
                <w:lang w:val="ro-MD" w:eastAsia="ro-RO"/>
              </w:rPr>
              <w:t>FAOAM</w:t>
            </w:r>
            <w:r w:rsidRPr="00FF430B">
              <w:rPr>
                <w:noProof w:val="0"/>
                <w:lang w:val="ro-MD" w:eastAsia="ro-RO"/>
              </w:rPr>
              <w:t xml:space="preserve"> □ </w:t>
            </w:r>
          </w:p>
          <w:p w14:paraId="5877F094" w14:textId="77777777" w:rsidR="00130A49" w:rsidRPr="00FF430B" w:rsidRDefault="00FA0A8D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BASS </w:t>
            </w:r>
            <w:r w:rsidR="00130A49" w:rsidRPr="00FF430B">
              <w:rPr>
                <w:noProof w:val="0"/>
                <w:lang w:val="ro-MD" w:eastAsia="ro-RO"/>
              </w:rPr>
              <w:t xml:space="preserve">□     Surse externe □ </w:t>
            </w:r>
          </w:p>
          <w:p w14:paraId="0C5552A8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Alte surse: </w:t>
            </w:r>
            <w:r w:rsidRPr="00FF430B">
              <w:rPr>
                <w:i/>
                <w:noProof w:val="0"/>
                <w:lang w:val="ro-MD" w:eastAsia="ro-RO"/>
              </w:rPr>
              <w:t>[Indicați]</w:t>
            </w:r>
          </w:p>
        </w:tc>
      </w:tr>
      <w:tr w:rsidR="00130A49" w:rsidRPr="00EC30C2" w14:paraId="1CF5C587" w14:textId="77777777" w:rsidTr="00657833">
        <w:trPr>
          <w:trHeight w:val="353"/>
        </w:trPr>
        <w:tc>
          <w:tcPr>
            <w:tcW w:w="5353" w:type="dxa"/>
            <w:shd w:val="clear" w:color="auto" w:fill="FFFFFF" w:themeFill="background1"/>
          </w:tcPr>
          <w:p w14:paraId="73BAF71A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Data deciziei de atribuire a contractului de achiziție/ acordului-cadru</w:t>
            </w:r>
          </w:p>
        </w:tc>
        <w:tc>
          <w:tcPr>
            <w:tcW w:w="4218" w:type="dxa"/>
          </w:tcPr>
          <w:p w14:paraId="66A682D3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</w:p>
        </w:tc>
      </w:tr>
      <w:tr w:rsidR="00130A49" w:rsidRPr="00EC30C2" w14:paraId="25FDBB91" w14:textId="77777777" w:rsidTr="00657833">
        <w:trPr>
          <w:trHeight w:val="140"/>
        </w:trPr>
        <w:tc>
          <w:tcPr>
            <w:tcW w:w="5353" w:type="dxa"/>
            <w:shd w:val="clear" w:color="auto" w:fill="FFFFFF" w:themeFill="background1"/>
          </w:tcPr>
          <w:p w14:paraId="1BA77C99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Denumirea operatorului economic</w:t>
            </w:r>
          </w:p>
        </w:tc>
        <w:tc>
          <w:tcPr>
            <w:tcW w:w="4218" w:type="dxa"/>
          </w:tcPr>
          <w:p w14:paraId="0363C809" w14:textId="77777777" w:rsidR="00130A49" w:rsidRPr="00FF430B" w:rsidRDefault="00130A49" w:rsidP="00130A49">
            <w:pPr>
              <w:jc w:val="both"/>
              <w:rPr>
                <w:i/>
                <w:noProof w:val="0"/>
                <w:lang w:val="ro-MD" w:eastAsia="ro-RO"/>
              </w:rPr>
            </w:pPr>
          </w:p>
        </w:tc>
      </w:tr>
      <w:tr w:rsidR="00130A49" w:rsidRPr="00EC30C2" w14:paraId="62E47DC8" w14:textId="77777777" w:rsidTr="00657833">
        <w:trPr>
          <w:trHeight w:val="188"/>
        </w:trPr>
        <w:tc>
          <w:tcPr>
            <w:tcW w:w="5353" w:type="dxa"/>
            <w:vMerge w:val="restart"/>
            <w:shd w:val="clear" w:color="auto" w:fill="FFFFFF" w:themeFill="background1"/>
          </w:tcPr>
          <w:p w14:paraId="1211694B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Nr. și data contractului de achiziție/acordului-cadru</w:t>
            </w:r>
          </w:p>
        </w:tc>
        <w:tc>
          <w:tcPr>
            <w:tcW w:w="4218" w:type="dxa"/>
          </w:tcPr>
          <w:p w14:paraId="41011DE4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Nr:</w:t>
            </w:r>
          </w:p>
        </w:tc>
      </w:tr>
      <w:tr w:rsidR="00130A49" w:rsidRPr="00EC30C2" w14:paraId="60102D07" w14:textId="77777777" w:rsidTr="00657833">
        <w:trPr>
          <w:trHeight w:val="219"/>
        </w:trPr>
        <w:tc>
          <w:tcPr>
            <w:tcW w:w="5353" w:type="dxa"/>
            <w:vMerge/>
            <w:shd w:val="clear" w:color="auto" w:fill="FFFFFF" w:themeFill="background1"/>
          </w:tcPr>
          <w:p w14:paraId="72BA4635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</w:p>
        </w:tc>
        <w:tc>
          <w:tcPr>
            <w:tcW w:w="4218" w:type="dxa"/>
          </w:tcPr>
          <w:p w14:paraId="6F245650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Data:</w:t>
            </w:r>
          </w:p>
        </w:tc>
      </w:tr>
      <w:tr w:rsidR="00130A49" w:rsidRPr="00EC30C2" w14:paraId="697A674B" w14:textId="77777777" w:rsidTr="00657833">
        <w:trPr>
          <w:trHeight w:val="207"/>
        </w:trPr>
        <w:tc>
          <w:tcPr>
            <w:tcW w:w="5353" w:type="dxa"/>
            <w:vMerge w:val="restart"/>
            <w:shd w:val="clear" w:color="auto" w:fill="FFFFFF" w:themeFill="background1"/>
          </w:tcPr>
          <w:p w14:paraId="679C4A05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lastRenderedPageBreak/>
              <w:t>Valoarea contractului de achiziție/acordului-cadru</w:t>
            </w:r>
          </w:p>
        </w:tc>
        <w:tc>
          <w:tcPr>
            <w:tcW w:w="4218" w:type="dxa"/>
          </w:tcPr>
          <w:p w14:paraId="71D091E8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Fără TVA:</w:t>
            </w:r>
          </w:p>
        </w:tc>
      </w:tr>
      <w:tr w:rsidR="00130A49" w:rsidRPr="00EC30C2" w14:paraId="152A2157" w14:textId="77777777" w:rsidTr="00657833">
        <w:trPr>
          <w:trHeight w:val="207"/>
        </w:trPr>
        <w:tc>
          <w:tcPr>
            <w:tcW w:w="5353" w:type="dxa"/>
            <w:vMerge/>
            <w:shd w:val="clear" w:color="auto" w:fill="FFFFFF" w:themeFill="background1"/>
          </w:tcPr>
          <w:p w14:paraId="17D98562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</w:p>
        </w:tc>
        <w:tc>
          <w:tcPr>
            <w:tcW w:w="4218" w:type="dxa"/>
          </w:tcPr>
          <w:p w14:paraId="0EDED1FA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Inclusiv TVA:</w:t>
            </w:r>
          </w:p>
        </w:tc>
      </w:tr>
      <w:tr w:rsidR="00130A49" w:rsidRPr="00EC30C2" w14:paraId="1FC90B42" w14:textId="77777777" w:rsidTr="00657833">
        <w:trPr>
          <w:trHeight w:val="115"/>
        </w:trPr>
        <w:tc>
          <w:tcPr>
            <w:tcW w:w="5353" w:type="dxa"/>
            <w:shd w:val="clear" w:color="auto" w:fill="FFFFFF" w:themeFill="background1"/>
          </w:tcPr>
          <w:p w14:paraId="0C4DBEF4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Termen de valabilitate</w:t>
            </w:r>
          </w:p>
        </w:tc>
        <w:tc>
          <w:tcPr>
            <w:tcW w:w="4218" w:type="dxa"/>
          </w:tcPr>
          <w:p w14:paraId="1DA360E6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</w:p>
        </w:tc>
      </w:tr>
      <w:tr w:rsidR="00130A49" w:rsidRPr="00EC30C2" w14:paraId="0735A35E" w14:textId="77777777" w:rsidTr="00657833">
        <w:trPr>
          <w:trHeight w:val="70"/>
        </w:trPr>
        <w:tc>
          <w:tcPr>
            <w:tcW w:w="5353" w:type="dxa"/>
            <w:shd w:val="clear" w:color="auto" w:fill="FFFFFF" w:themeFill="background1"/>
          </w:tcPr>
          <w:p w14:paraId="7EC1A330" w14:textId="77777777" w:rsidR="00130A49" w:rsidRPr="00FF430B" w:rsidRDefault="00130A49" w:rsidP="00130A49">
            <w:pPr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Termen de execuție</w:t>
            </w:r>
          </w:p>
        </w:tc>
        <w:tc>
          <w:tcPr>
            <w:tcW w:w="4218" w:type="dxa"/>
          </w:tcPr>
          <w:p w14:paraId="659E5BD3" w14:textId="77777777" w:rsidR="00130A49" w:rsidRPr="00FF430B" w:rsidRDefault="00130A49" w:rsidP="00130A49">
            <w:pPr>
              <w:jc w:val="both"/>
              <w:rPr>
                <w:noProof w:val="0"/>
                <w:lang w:val="ro-MD" w:eastAsia="ro-RO"/>
              </w:rPr>
            </w:pPr>
          </w:p>
        </w:tc>
      </w:tr>
    </w:tbl>
    <w:p w14:paraId="2FC90E56" w14:textId="5BAA12C5" w:rsidR="00130A49" w:rsidRPr="00FF430B" w:rsidRDefault="00130A49" w:rsidP="002F556B">
      <w:pPr>
        <w:numPr>
          <w:ilvl w:val="0"/>
          <w:numId w:val="29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rFonts w:eastAsia="Cambria"/>
          <w:b/>
          <w:noProof w:val="0"/>
          <w:sz w:val="22"/>
          <w:szCs w:val="22"/>
          <w:lang w:val="ro-MD" w:eastAsia="zh-CN"/>
        </w:rPr>
      </w:pPr>
      <w:r w:rsidRPr="00FF430B">
        <w:rPr>
          <w:rFonts w:eastAsia="Cambria"/>
          <w:b/>
          <w:noProof w:val="0"/>
          <w:sz w:val="22"/>
          <w:szCs w:val="22"/>
          <w:lang w:val="ro-MD" w:eastAsia="zh-CN"/>
        </w:rPr>
        <w:t>Date cu privire la modificările efectuate:</w:t>
      </w: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4743"/>
        <w:gridCol w:w="4743"/>
      </w:tblGrid>
      <w:tr w:rsidR="00130A49" w:rsidRPr="00EC30C2" w14:paraId="16036E21" w14:textId="77777777" w:rsidTr="00657833">
        <w:tc>
          <w:tcPr>
            <w:tcW w:w="4785" w:type="dxa"/>
            <w:shd w:val="clear" w:color="auto" w:fill="FFFFFF" w:themeFill="background1"/>
          </w:tcPr>
          <w:p w14:paraId="4F37D421" w14:textId="77777777" w:rsidR="00130A49" w:rsidRPr="00FF430B" w:rsidRDefault="00130A49" w:rsidP="00130A49">
            <w:pPr>
              <w:ind w:right="-1"/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 xml:space="preserve">Tipul modificărilor </w:t>
            </w:r>
          </w:p>
        </w:tc>
        <w:tc>
          <w:tcPr>
            <w:tcW w:w="4786" w:type="dxa"/>
          </w:tcPr>
          <w:p w14:paraId="2BD1DC7E" w14:textId="77777777" w:rsidR="00130A49" w:rsidRPr="00FF430B" w:rsidRDefault="00130A49" w:rsidP="00130A49">
            <w:pPr>
              <w:ind w:right="-1"/>
              <w:jc w:val="both"/>
              <w:rPr>
                <w:noProof w:val="0"/>
                <w:lang w:val="ro-MD"/>
              </w:rPr>
            </w:pPr>
            <w:r w:rsidRPr="00FF430B">
              <w:rPr>
                <w:noProof w:val="0"/>
                <w:lang w:val="ro-MD"/>
              </w:rPr>
              <w:t xml:space="preserve">Micşorarea valorii contractului </w:t>
            </w:r>
            <w:r w:rsidRPr="00FF430B">
              <w:rPr>
                <w:noProof w:val="0"/>
                <w:lang w:val="ro-MD" w:eastAsia="ro-RO"/>
              </w:rPr>
              <w:t xml:space="preserve"> □</w:t>
            </w:r>
          </w:p>
          <w:p w14:paraId="2D0493D5" w14:textId="77777777" w:rsidR="00130A49" w:rsidRPr="00FF430B" w:rsidRDefault="00130A49" w:rsidP="00130A49">
            <w:pPr>
              <w:ind w:right="-1"/>
              <w:jc w:val="both"/>
              <w:rPr>
                <w:noProof w:val="0"/>
                <w:lang w:val="ro-MD"/>
              </w:rPr>
            </w:pPr>
            <w:r w:rsidRPr="00FF430B">
              <w:rPr>
                <w:noProof w:val="0"/>
                <w:lang w:val="ro-MD"/>
              </w:rPr>
              <w:t xml:space="preserve">Majorarea valorii contractului </w:t>
            </w:r>
            <w:r w:rsidRPr="00FF430B">
              <w:rPr>
                <w:noProof w:val="0"/>
                <w:lang w:val="ro-MD" w:eastAsia="ro-RO"/>
              </w:rPr>
              <w:t xml:space="preserve"> □</w:t>
            </w:r>
          </w:p>
          <w:p w14:paraId="23A825DA" w14:textId="77777777" w:rsidR="00130A49" w:rsidRPr="00FF430B" w:rsidRDefault="00130A49" w:rsidP="00130A49">
            <w:pPr>
              <w:ind w:right="-1"/>
              <w:rPr>
                <w:noProof w:val="0"/>
                <w:lang w:val="ro-MD"/>
              </w:rPr>
            </w:pPr>
            <w:r w:rsidRPr="00FF430B">
              <w:rPr>
                <w:noProof w:val="0"/>
                <w:lang w:val="ro-MD"/>
              </w:rPr>
              <w:t>Modificarea t</w:t>
            </w:r>
            <w:r w:rsidR="002A6E99" w:rsidRPr="00FF430B">
              <w:rPr>
                <w:noProof w:val="0"/>
                <w:lang w:val="ro-MD"/>
              </w:rPr>
              <w:t>ermenului de executare/</w:t>
            </w:r>
            <w:r w:rsidRPr="00FF430B">
              <w:rPr>
                <w:noProof w:val="0"/>
                <w:lang w:val="ro-MD"/>
              </w:rPr>
              <w:t xml:space="preserve"> prestare </w:t>
            </w:r>
            <w:r w:rsidRPr="00FF430B">
              <w:rPr>
                <w:noProof w:val="0"/>
                <w:lang w:val="ro-MD" w:eastAsia="ro-RO"/>
              </w:rPr>
              <w:t xml:space="preserve"> □</w:t>
            </w:r>
          </w:p>
          <w:p w14:paraId="04C0DD03" w14:textId="77777777" w:rsidR="00130A49" w:rsidRPr="00FF430B" w:rsidRDefault="00130A49" w:rsidP="00130A49">
            <w:pPr>
              <w:ind w:right="-1"/>
              <w:jc w:val="both"/>
              <w:rPr>
                <w:noProof w:val="0"/>
                <w:lang w:val="ro-MD"/>
              </w:rPr>
            </w:pPr>
            <w:r w:rsidRPr="00FF430B">
              <w:rPr>
                <w:noProof w:val="0"/>
                <w:lang w:val="ro-MD"/>
              </w:rPr>
              <w:t xml:space="preserve">Modificarea termenului de valabilitate </w:t>
            </w:r>
            <w:r w:rsidRPr="00FF430B">
              <w:rPr>
                <w:noProof w:val="0"/>
                <w:lang w:val="ro-MD" w:eastAsia="ro-RO"/>
              </w:rPr>
              <w:t xml:space="preserve"> □</w:t>
            </w:r>
          </w:p>
          <w:p w14:paraId="75EB7422" w14:textId="33C9B178" w:rsidR="00130A49" w:rsidRPr="00FF430B" w:rsidRDefault="009D14A7" w:rsidP="00130A49">
            <w:pPr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/>
              </w:rPr>
              <w:t>Rezoluțiunea</w:t>
            </w:r>
            <w:r w:rsidR="001F7AEE">
              <w:rPr>
                <w:noProof w:val="0"/>
                <w:lang w:val="ro-MD"/>
              </w:rPr>
              <w:t xml:space="preserve"> </w:t>
            </w:r>
            <w:r w:rsidR="00130A49" w:rsidRPr="00FF430B">
              <w:rPr>
                <w:noProof w:val="0"/>
                <w:lang w:val="ro-MD"/>
              </w:rPr>
              <w:t xml:space="preserve">contractului </w:t>
            </w:r>
            <w:r w:rsidR="00130A49" w:rsidRPr="00FF430B">
              <w:rPr>
                <w:noProof w:val="0"/>
                <w:lang w:val="ro-MD" w:eastAsia="ro-RO"/>
              </w:rPr>
              <w:t xml:space="preserve"> □</w:t>
            </w:r>
          </w:p>
          <w:p w14:paraId="64D33775" w14:textId="77777777" w:rsidR="00130A49" w:rsidRPr="00FF430B" w:rsidRDefault="00130A49" w:rsidP="00130A49">
            <w:pPr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Altele:  </w:t>
            </w:r>
            <w:r w:rsidRPr="00FF430B">
              <w:rPr>
                <w:i/>
                <w:noProof w:val="0"/>
                <w:lang w:val="ro-MD" w:eastAsia="ro-RO"/>
              </w:rPr>
              <w:t>[Indicați]</w:t>
            </w:r>
          </w:p>
        </w:tc>
      </w:tr>
      <w:tr w:rsidR="00130A49" w:rsidRPr="00EC30C2" w14:paraId="5778FBBD" w14:textId="77777777" w:rsidTr="00657833">
        <w:tc>
          <w:tcPr>
            <w:tcW w:w="4785" w:type="dxa"/>
            <w:shd w:val="clear" w:color="auto" w:fill="FFFFFF" w:themeFill="background1"/>
          </w:tcPr>
          <w:p w14:paraId="1CA4ADAD" w14:textId="77777777" w:rsidR="00130A49" w:rsidRPr="00FF430B" w:rsidRDefault="00130A49" w:rsidP="00130A49">
            <w:pPr>
              <w:ind w:right="-1"/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Temeiul juridic</w:t>
            </w:r>
          </w:p>
        </w:tc>
        <w:tc>
          <w:tcPr>
            <w:tcW w:w="4786" w:type="dxa"/>
          </w:tcPr>
          <w:p w14:paraId="74A77679" w14:textId="77777777" w:rsidR="00130A49" w:rsidRPr="00FF430B" w:rsidRDefault="00130A49" w:rsidP="00130A49">
            <w:pPr>
              <w:ind w:right="-1"/>
              <w:jc w:val="both"/>
              <w:rPr>
                <w:noProof w:val="0"/>
                <w:lang w:val="ro-MD"/>
              </w:rPr>
            </w:pPr>
            <w:r w:rsidRPr="00FF430B">
              <w:rPr>
                <w:i/>
                <w:noProof w:val="0"/>
                <w:lang w:val="ro-MD" w:eastAsia="ro-RO"/>
              </w:rPr>
              <w:t>[Indicați actul normativ, articol, alineat]</w:t>
            </w:r>
          </w:p>
        </w:tc>
      </w:tr>
      <w:tr w:rsidR="00130A49" w:rsidRPr="00EC30C2" w14:paraId="5EDEC870" w14:textId="77777777" w:rsidTr="00657833">
        <w:tc>
          <w:tcPr>
            <w:tcW w:w="4785" w:type="dxa"/>
            <w:shd w:val="clear" w:color="auto" w:fill="FFFFFF" w:themeFill="background1"/>
          </w:tcPr>
          <w:p w14:paraId="575E5E32" w14:textId="77777777" w:rsidR="00130A49" w:rsidRPr="00FF430B" w:rsidRDefault="00130A49" w:rsidP="00130A49">
            <w:pPr>
              <w:ind w:right="-1"/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 xml:space="preserve">Creșterea </w:t>
            </w:r>
            <w:r w:rsidRPr="00FF430B">
              <w:rPr>
                <w:b/>
                <w:noProof w:val="0"/>
                <w:color w:val="000000"/>
                <w:lang w:val="ro-MD"/>
              </w:rPr>
              <w:t xml:space="preserve">prețului în urma modificării </w:t>
            </w:r>
            <w:r w:rsidRPr="00FF430B">
              <w:rPr>
                <w:i/>
                <w:noProof w:val="0"/>
                <w:lang w:val="ro-MD" w:eastAsia="ro-RO"/>
              </w:rPr>
              <w:t>(după caz)</w:t>
            </w:r>
          </w:p>
        </w:tc>
        <w:tc>
          <w:tcPr>
            <w:tcW w:w="4786" w:type="dxa"/>
          </w:tcPr>
          <w:p w14:paraId="5A508A84" w14:textId="77777777" w:rsidR="00130A49" w:rsidRPr="00FF430B" w:rsidRDefault="00130A49" w:rsidP="00130A49">
            <w:pPr>
              <w:ind w:right="-1"/>
              <w:jc w:val="both"/>
              <w:rPr>
                <w:i/>
                <w:noProof w:val="0"/>
                <w:lang w:val="ro-MD" w:eastAsia="ro-RO"/>
              </w:rPr>
            </w:pPr>
            <w:r w:rsidRPr="00FF430B">
              <w:rPr>
                <w:i/>
                <w:noProof w:val="0"/>
                <w:lang w:val="ro-MD" w:eastAsia="ro-RO"/>
              </w:rPr>
              <w:t>[</w:t>
            </w:r>
            <w:r w:rsidRPr="00FF430B">
              <w:rPr>
                <w:i/>
                <w:noProof w:val="0"/>
                <w:color w:val="000000"/>
                <w:lang w:val="ro-MD"/>
              </w:rPr>
              <w:t>Se va indica dacă se utilizează preţul actualizat al contractului de achiziţii publice/acordului-cadru</w:t>
            </w:r>
            <w:r w:rsidRPr="00FF430B">
              <w:rPr>
                <w:i/>
                <w:noProof w:val="0"/>
                <w:lang w:val="ro-MD" w:eastAsia="ro-RO"/>
              </w:rPr>
              <w:t>]</w:t>
            </w:r>
          </w:p>
        </w:tc>
      </w:tr>
      <w:tr w:rsidR="00130A49" w:rsidRPr="00EC30C2" w14:paraId="6A4A1322" w14:textId="77777777" w:rsidTr="00657833">
        <w:tc>
          <w:tcPr>
            <w:tcW w:w="4785" w:type="dxa"/>
            <w:shd w:val="clear" w:color="auto" w:fill="FFFFFF" w:themeFill="background1"/>
          </w:tcPr>
          <w:p w14:paraId="23BC4C67" w14:textId="77777777" w:rsidR="00130A49" w:rsidRPr="00FF430B" w:rsidRDefault="00130A49" w:rsidP="00130A49">
            <w:pPr>
              <w:ind w:right="-1"/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 xml:space="preserve">Modificarea anterioară a contractului de achiziții publice/acordului-cadru </w:t>
            </w:r>
            <w:r w:rsidRPr="00FF430B">
              <w:rPr>
                <w:i/>
                <w:noProof w:val="0"/>
                <w:lang w:val="ro-MD" w:eastAsia="ro-RO"/>
              </w:rPr>
              <w:t>(după caz)</w:t>
            </w:r>
          </w:p>
        </w:tc>
        <w:tc>
          <w:tcPr>
            <w:tcW w:w="4786" w:type="dxa"/>
          </w:tcPr>
          <w:p w14:paraId="09CBCB7C" w14:textId="77777777" w:rsidR="00130A49" w:rsidRPr="00FF430B" w:rsidRDefault="00130A49" w:rsidP="00130A49">
            <w:pPr>
              <w:ind w:right="-1"/>
              <w:jc w:val="both"/>
              <w:rPr>
                <w:i/>
                <w:noProof w:val="0"/>
                <w:lang w:val="ro-MD" w:eastAsia="ro-RO"/>
              </w:rPr>
            </w:pPr>
            <w:r w:rsidRPr="00FF430B">
              <w:rPr>
                <w:i/>
                <w:noProof w:val="0"/>
                <w:lang w:val="ro-MD" w:eastAsia="ro-RO"/>
              </w:rPr>
              <w:t>[Se vor indica toate modificările operate anterior și valoarea acestora]</w:t>
            </w:r>
          </w:p>
        </w:tc>
      </w:tr>
      <w:tr w:rsidR="00130A49" w:rsidRPr="00EC30C2" w14:paraId="3A26A0A6" w14:textId="77777777" w:rsidTr="00657833">
        <w:tc>
          <w:tcPr>
            <w:tcW w:w="4785" w:type="dxa"/>
            <w:shd w:val="clear" w:color="auto" w:fill="FFFFFF" w:themeFill="background1"/>
          </w:tcPr>
          <w:p w14:paraId="36CCFD4F" w14:textId="77777777" w:rsidR="00130A49" w:rsidRPr="00FF430B" w:rsidRDefault="00130A49" w:rsidP="00130A49">
            <w:pPr>
              <w:ind w:right="-1"/>
              <w:jc w:val="both"/>
              <w:rPr>
                <w:b/>
                <w:noProof w:val="0"/>
                <w:lang w:val="ro-MD" w:eastAsia="ro-RO"/>
              </w:rPr>
            </w:pPr>
            <w:r w:rsidRPr="00FF430B">
              <w:rPr>
                <w:b/>
                <w:noProof w:val="0"/>
                <w:lang w:val="ro-MD" w:eastAsia="ro-RO"/>
              </w:rPr>
              <w:t>Alte informații relevante</w:t>
            </w:r>
          </w:p>
        </w:tc>
        <w:tc>
          <w:tcPr>
            <w:tcW w:w="4786" w:type="dxa"/>
          </w:tcPr>
          <w:p w14:paraId="711E8023" w14:textId="77777777" w:rsidR="00130A49" w:rsidRPr="00FF430B" w:rsidRDefault="00130A49" w:rsidP="00130A49">
            <w:pPr>
              <w:ind w:right="-1"/>
              <w:jc w:val="both"/>
              <w:rPr>
                <w:noProof w:val="0"/>
                <w:lang w:val="ro-MD" w:eastAsia="ro-RO"/>
              </w:rPr>
            </w:pPr>
          </w:p>
        </w:tc>
      </w:tr>
    </w:tbl>
    <w:p w14:paraId="76EDC35D" w14:textId="77777777" w:rsidR="00130A49" w:rsidRPr="00FF430B" w:rsidRDefault="00130A49" w:rsidP="002F556B">
      <w:pPr>
        <w:numPr>
          <w:ilvl w:val="0"/>
          <w:numId w:val="29"/>
        </w:numPr>
        <w:tabs>
          <w:tab w:val="left" w:pos="1134"/>
          <w:tab w:val="left" w:pos="2694"/>
        </w:tabs>
        <w:spacing w:before="240"/>
        <w:ind w:right="-1"/>
        <w:jc w:val="both"/>
        <w:rPr>
          <w:b/>
          <w:noProof w:val="0"/>
          <w:color w:val="000000"/>
          <w:sz w:val="22"/>
          <w:szCs w:val="22"/>
          <w:lang w:val="ro-MD" w:eastAsia="zh-CN"/>
        </w:rPr>
      </w:pPr>
      <w:r w:rsidRPr="00FF430B">
        <w:rPr>
          <w:b/>
          <w:noProof w:val="0"/>
          <w:color w:val="000000"/>
          <w:sz w:val="22"/>
          <w:szCs w:val="22"/>
          <w:lang w:val="ro-MD" w:eastAsia="zh-CN"/>
        </w:rPr>
        <w:t>Descrierea achiziției înainte și după modificare:</w:t>
      </w:r>
    </w:p>
    <w:p w14:paraId="1A6CB66E" w14:textId="77777777" w:rsidR="00130A49" w:rsidRPr="00FF430B" w:rsidRDefault="00130A49" w:rsidP="00130A49">
      <w:pPr>
        <w:ind w:right="-1"/>
        <w:jc w:val="both"/>
        <w:rPr>
          <w:i/>
          <w:noProof w:val="0"/>
          <w:color w:val="000000"/>
          <w:sz w:val="22"/>
          <w:szCs w:val="22"/>
          <w:lang w:val="ro-MD"/>
        </w:rPr>
      </w:pPr>
      <w:r w:rsidRPr="00FF430B">
        <w:rPr>
          <w:i/>
          <w:noProof w:val="0"/>
          <w:color w:val="000000"/>
          <w:sz w:val="22"/>
          <w:szCs w:val="22"/>
          <w:lang w:val="ro-MD"/>
        </w:rPr>
        <w:t>(Se vor indica natura și a</w:t>
      </w:r>
      <w:r w:rsidR="002A6E99" w:rsidRPr="00FF430B">
        <w:rPr>
          <w:i/>
          <w:noProof w:val="0"/>
          <w:color w:val="000000"/>
          <w:sz w:val="22"/>
          <w:szCs w:val="22"/>
          <w:lang w:val="ro-MD"/>
        </w:rPr>
        <w:t>mploarea lucrărilor,</w:t>
      </w:r>
      <w:r w:rsidRPr="00FF430B">
        <w:rPr>
          <w:i/>
          <w:noProof w:val="0"/>
          <w:color w:val="000000"/>
          <w:sz w:val="22"/>
          <w:szCs w:val="22"/>
          <w:lang w:val="ro-MD"/>
        </w:rPr>
        <w:t xml:space="preserve"> natura și amploarea serviciilor</w:t>
      </w:r>
      <w:r w:rsidR="002A6E99" w:rsidRPr="00FF430B">
        <w:rPr>
          <w:i/>
          <w:noProof w:val="0"/>
          <w:color w:val="000000"/>
          <w:sz w:val="22"/>
          <w:szCs w:val="22"/>
          <w:lang w:val="ro-MD"/>
        </w:rPr>
        <w:t xml:space="preserve"> de proiectare</w:t>
      </w:r>
      <w:r w:rsidRPr="00FF430B">
        <w:rPr>
          <w:i/>
          <w:noProof w:val="0"/>
          <w:color w:val="000000"/>
          <w:sz w:val="22"/>
          <w:szCs w:val="22"/>
          <w:lang w:val="ro-MD"/>
        </w:rPr>
        <w:t>)</w:t>
      </w:r>
    </w:p>
    <w:p w14:paraId="579F6650" w14:textId="77777777" w:rsidR="00130A49" w:rsidRPr="00FF430B" w:rsidRDefault="00130A49" w:rsidP="00130A49">
      <w:pPr>
        <w:ind w:right="-1"/>
        <w:jc w:val="both"/>
        <w:rPr>
          <w:noProof w:val="0"/>
          <w:color w:val="000000"/>
          <w:sz w:val="22"/>
          <w:szCs w:val="22"/>
          <w:lang w:val="ro-MD"/>
        </w:rPr>
      </w:pPr>
      <w:r w:rsidRPr="00FF430B">
        <w:rPr>
          <w:noProof w:val="0"/>
          <w:color w:val="000000"/>
          <w:sz w:val="22"/>
          <w:szCs w:val="22"/>
          <w:lang w:val="ro-M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24E86D" w14:textId="77777777" w:rsidR="00130A49" w:rsidRPr="00FF430B" w:rsidRDefault="00130A49" w:rsidP="002F556B">
      <w:pPr>
        <w:numPr>
          <w:ilvl w:val="0"/>
          <w:numId w:val="29"/>
        </w:numPr>
        <w:tabs>
          <w:tab w:val="left" w:pos="1134"/>
          <w:tab w:val="left" w:pos="2694"/>
        </w:tabs>
        <w:spacing w:before="240"/>
        <w:ind w:right="-1"/>
        <w:jc w:val="both"/>
        <w:rPr>
          <w:b/>
          <w:noProof w:val="0"/>
          <w:color w:val="000000"/>
          <w:sz w:val="22"/>
          <w:szCs w:val="22"/>
          <w:lang w:val="ro-MD" w:eastAsia="zh-CN"/>
        </w:rPr>
      </w:pPr>
      <w:r w:rsidRPr="00FF430B">
        <w:rPr>
          <w:b/>
          <w:noProof w:val="0"/>
          <w:color w:val="000000"/>
          <w:sz w:val="22"/>
          <w:szCs w:val="22"/>
          <w:lang w:val="ro-MD" w:eastAsia="zh-CN"/>
        </w:rPr>
        <w:t>Descrierea circumstanțelor care au făcut necesară modificarea:</w:t>
      </w:r>
    </w:p>
    <w:p w14:paraId="37F55D83" w14:textId="77777777" w:rsidR="00130A49" w:rsidRPr="00FF430B" w:rsidRDefault="00130A49" w:rsidP="00130A49">
      <w:pPr>
        <w:ind w:right="-1"/>
        <w:jc w:val="both"/>
        <w:rPr>
          <w:noProof w:val="0"/>
          <w:color w:val="000000"/>
          <w:sz w:val="22"/>
          <w:szCs w:val="22"/>
          <w:lang w:val="ro-MD"/>
        </w:rPr>
      </w:pPr>
      <w:r w:rsidRPr="00FF430B">
        <w:rPr>
          <w:i/>
          <w:noProof w:val="0"/>
          <w:color w:val="000000"/>
          <w:sz w:val="22"/>
          <w:szCs w:val="22"/>
          <w:lang w:val="ro-MD"/>
        </w:rPr>
        <w:t>(Se vor indica motivele/argumentele modificării contractului de achiziție/acordului-cadru)</w:t>
      </w:r>
    </w:p>
    <w:p w14:paraId="5B11421B" w14:textId="77777777" w:rsidR="00130A49" w:rsidRPr="00FF430B" w:rsidRDefault="00130A49" w:rsidP="00130A49">
      <w:pPr>
        <w:ind w:right="-1"/>
        <w:jc w:val="both"/>
        <w:rPr>
          <w:noProof w:val="0"/>
          <w:color w:val="000000"/>
          <w:sz w:val="22"/>
          <w:szCs w:val="22"/>
          <w:lang w:val="ro-MD"/>
        </w:rPr>
      </w:pPr>
      <w:r w:rsidRPr="00FF430B">
        <w:rPr>
          <w:noProof w:val="0"/>
          <w:color w:val="000000"/>
          <w:sz w:val="22"/>
          <w:szCs w:val="22"/>
          <w:lang w:val="ro-M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21E5A4" w14:textId="77777777" w:rsidR="00130A49" w:rsidRPr="00FF430B" w:rsidRDefault="00130A49" w:rsidP="002F556B">
      <w:pPr>
        <w:numPr>
          <w:ilvl w:val="0"/>
          <w:numId w:val="29"/>
        </w:numPr>
        <w:tabs>
          <w:tab w:val="left" w:pos="1134"/>
          <w:tab w:val="left" w:pos="2694"/>
        </w:tabs>
        <w:spacing w:before="240" w:after="240"/>
        <w:ind w:right="-1"/>
        <w:jc w:val="both"/>
        <w:rPr>
          <w:b/>
          <w:noProof w:val="0"/>
          <w:sz w:val="22"/>
          <w:szCs w:val="22"/>
          <w:lang w:val="ro-MD" w:eastAsia="zh-CN"/>
        </w:rPr>
      </w:pPr>
      <w:r w:rsidRPr="00FF430B">
        <w:rPr>
          <w:b/>
          <w:noProof w:val="0"/>
          <w:sz w:val="22"/>
          <w:szCs w:val="22"/>
          <w:lang w:val="ro-MD" w:eastAsia="zh-CN"/>
        </w:rPr>
        <w:t>Rezultatele examinării:</w:t>
      </w:r>
    </w:p>
    <w:p w14:paraId="6F73AAA1" w14:textId="77777777" w:rsidR="00130A49" w:rsidRPr="00FF430B" w:rsidRDefault="00130A49" w:rsidP="00130A49">
      <w:pPr>
        <w:spacing w:after="240"/>
        <w:jc w:val="both"/>
        <w:rPr>
          <w:noProof w:val="0"/>
          <w:sz w:val="22"/>
          <w:szCs w:val="22"/>
          <w:lang w:val="ro-MD"/>
        </w:rPr>
      </w:pPr>
      <w:r w:rsidRPr="00FF430B">
        <w:rPr>
          <w:noProof w:val="0"/>
          <w:sz w:val="22"/>
          <w:szCs w:val="22"/>
          <w:lang w:val="ro-MD"/>
        </w:rPr>
        <w:t>În baza deciziei grupului de lucru de modificare a contractului de achiziție/acordului-cadru nr.____din __________ a fost încheiat acordul adiţional privind _____________________________________</w:t>
      </w: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2079"/>
        <w:gridCol w:w="1719"/>
        <w:gridCol w:w="1649"/>
        <w:gridCol w:w="2138"/>
        <w:gridCol w:w="1901"/>
      </w:tblGrid>
      <w:tr w:rsidR="00130A49" w:rsidRPr="00EC30C2" w14:paraId="54053C17" w14:textId="77777777" w:rsidTr="00657833">
        <w:tc>
          <w:tcPr>
            <w:tcW w:w="2093" w:type="dxa"/>
            <w:vMerge w:val="restart"/>
            <w:shd w:val="clear" w:color="auto" w:fill="FFFFFF" w:themeFill="background1"/>
            <w:vAlign w:val="center"/>
          </w:tcPr>
          <w:p w14:paraId="4365CB77" w14:textId="77777777" w:rsidR="00130A49" w:rsidRPr="00FF430B" w:rsidRDefault="00130A49" w:rsidP="00130A49">
            <w:pPr>
              <w:ind w:right="-1"/>
              <w:jc w:val="center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Denumire operator economic</w:t>
            </w:r>
          </w:p>
        </w:tc>
        <w:tc>
          <w:tcPr>
            <w:tcW w:w="3402" w:type="dxa"/>
            <w:gridSpan w:val="2"/>
            <w:vMerge w:val="restart"/>
            <w:shd w:val="clear" w:color="auto" w:fill="FFFFFF" w:themeFill="background1"/>
            <w:vAlign w:val="center"/>
          </w:tcPr>
          <w:p w14:paraId="333B5A24" w14:textId="77777777" w:rsidR="00130A49" w:rsidRPr="00FF430B" w:rsidRDefault="00130A49" w:rsidP="00130A49">
            <w:pPr>
              <w:ind w:right="-1"/>
              <w:jc w:val="center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Nr. și data acordului adițional</w:t>
            </w:r>
          </w:p>
        </w:tc>
        <w:tc>
          <w:tcPr>
            <w:tcW w:w="4076" w:type="dxa"/>
            <w:gridSpan w:val="2"/>
            <w:shd w:val="clear" w:color="auto" w:fill="FFFFFF" w:themeFill="background1"/>
            <w:vAlign w:val="center"/>
          </w:tcPr>
          <w:p w14:paraId="06FDDC9E" w14:textId="77777777" w:rsidR="00130A49" w:rsidRPr="00FF430B" w:rsidRDefault="00130A49" w:rsidP="00130A49">
            <w:pPr>
              <w:ind w:right="-1"/>
              <w:jc w:val="center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 xml:space="preserve">Valoarea modificărilor </w:t>
            </w:r>
            <w:r w:rsidRPr="00FF430B">
              <w:rPr>
                <w:noProof w:val="0"/>
                <w:lang w:val="ro-MD"/>
              </w:rPr>
              <w:t>(după caz)</w:t>
            </w:r>
          </w:p>
        </w:tc>
      </w:tr>
      <w:tr w:rsidR="00130A49" w:rsidRPr="00EC30C2" w14:paraId="517E1556" w14:textId="77777777" w:rsidTr="00657833">
        <w:tc>
          <w:tcPr>
            <w:tcW w:w="2093" w:type="dxa"/>
            <w:vMerge/>
            <w:shd w:val="clear" w:color="auto" w:fill="FFFFFF" w:themeFill="background1"/>
            <w:vAlign w:val="center"/>
          </w:tcPr>
          <w:p w14:paraId="67DF1C04" w14:textId="77777777" w:rsidR="00130A49" w:rsidRPr="00FF430B" w:rsidRDefault="00130A49" w:rsidP="00130A49">
            <w:pPr>
              <w:ind w:right="-1"/>
              <w:jc w:val="center"/>
              <w:rPr>
                <w:b/>
                <w:noProof w:val="0"/>
                <w:lang w:val="ro-MD"/>
              </w:rPr>
            </w:pPr>
          </w:p>
        </w:tc>
        <w:tc>
          <w:tcPr>
            <w:tcW w:w="3402" w:type="dxa"/>
            <w:gridSpan w:val="2"/>
            <w:vMerge/>
            <w:shd w:val="clear" w:color="auto" w:fill="FFFFFF" w:themeFill="background1"/>
            <w:vAlign w:val="center"/>
          </w:tcPr>
          <w:p w14:paraId="7542A13D" w14:textId="77777777" w:rsidR="00130A49" w:rsidRPr="00FF430B" w:rsidRDefault="00130A49" w:rsidP="00130A49">
            <w:pPr>
              <w:ind w:right="-1"/>
              <w:jc w:val="center"/>
              <w:rPr>
                <w:b/>
                <w:noProof w:val="0"/>
                <w:lang w:val="ro-MD"/>
              </w:rPr>
            </w:pPr>
          </w:p>
        </w:tc>
        <w:tc>
          <w:tcPr>
            <w:tcW w:w="2161" w:type="dxa"/>
            <w:shd w:val="clear" w:color="auto" w:fill="FFFFFF" w:themeFill="background1"/>
            <w:vAlign w:val="center"/>
          </w:tcPr>
          <w:p w14:paraId="18308E8F" w14:textId="77777777" w:rsidR="00130A49" w:rsidRPr="00FF430B" w:rsidRDefault="00130A49" w:rsidP="00130A49">
            <w:pPr>
              <w:ind w:right="-1"/>
              <w:jc w:val="center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Fără TVA</w:t>
            </w: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14:paraId="19D9BEEC" w14:textId="77777777" w:rsidR="00130A49" w:rsidRPr="00FF430B" w:rsidRDefault="00130A49" w:rsidP="00130A49">
            <w:pPr>
              <w:ind w:right="-1"/>
              <w:jc w:val="center"/>
              <w:rPr>
                <w:b/>
                <w:noProof w:val="0"/>
                <w:lang w:val="ro-MD"/>
              </w:rPr>
            </w:pPr>
            <w:r w:rsidRPr="00FF430B">
              <w:rPr>
                <w:b/>
                <w:noProof w:val="0"/>
                <w:lang w:val="ro-MD"/>
              </w:rPr>
              <w:t>Inclusiv TVA</w:t>
            </w:r>
          </w:p>
        </w:tc>
      </w:tr>
      <w:tr w:rsidR="00130A49" w:rsidRPr="00EC30C2" w14:paraId="260668A9" w14:textId="77777777" w:rsidTr="00130A49">
        <w:tc>
          <w:tcPr>
            <w:tcW w:w="2093" w:type="dxa"/>
          </w:tcPr>
          <w:p w14:paraId="6D056785" w14:textId="77777777" w:rsidR="00130A49" w:rsidRPr="00FF430B" w:rsidRDefault="00130A49" w:rsidP="00130A49">
            <w:pPr>
              <w:jc w:val="both"/>
              <w:rPr>
                <w:noProof w:val="0"/>
                <w:lang w:val="ro-MD"/>
              </w:rPr>
            </w:pPr>
          </w:p>
        </w:tc>
        <w:tc>
          <w:tcPr>
            <w:tcW w:w="1735" w:type="dxa"/>
          </w:tcPr>
          <w:p w14:paraId="03614D02" w14:textId="77777777" w:rsidR="00130A49" w:rsidRPr="00FF430B" w:rsidRDefault="00130A49" w:rsidP="00130A49">
            <w:pPr>
              <w:jc w:val="both"/>
              <w:rPr>
                <w:noProof w:val="0"/>
                <w:lang w:val="ro-MD"/>
              </w:rPr>
            </w:pPr>
          </w:p>
        </w:tc>
        <w:tc>
          <w:tcPr>
            <w:tcW w:w="1667" w:type="dxa"/>
          </w:tcPr>
          <w:p w14:paraId="46D40A96" w14:textId="77777777" w:rsidR="00130A49" w:rsidRPr="00FF430B" w:rsidRDefault="00130A49" w:rsidP="00130A49">
            <w:pPr>
              <w:jc w:val="both"/>
              <w:rPr>
                <w:noProof w:val="0"/>
                <w:lang w:val="ro-MD"/>
              </w:rPr>
            </w:pPr>
          </w:p>
        </w:tc>
        <w:tc>
          <w:tcPr>
            <w:tcW w:w="2161" w:type="dxa"/>
          </w:tcPr>
          <w:p w14:paraId="4FA6F38F" w14:textId="77777777" w:rsidR="00130A49" w:rsidRPr="00FF430B" w:rsidRDefault="00130A49" w:rsidP="00130A49">
            <w:pPr>
              <w:jc w:val="both"/>
              <w:rPr>
                <w:noProof w:val="0"/>
                <w:lang w:val="ro-MD"/>
              </w:rPr>
            </w:pPr>
          </w:p>
        </w:tc>
        <w:tc>
          <w:tcPr>
            <w:tcW w:w="1915" w:type="dxa"/>
          </w:tcPr>
          <w:p w14:paraId="52DA9156" w14:textId="77777777" w:rsidR="00130A49" w:rsidRPr="00FF430B" w:rsidRDefault="00130A49" w:rsidP="00130A49">
            <w:pPr>
              <w:jc w:val="both"/>
              <w:rPr>
                <w:noProof w:val="0"/>
                <w:lang w:val="ro-MD"/>
              </w:rPr>
            </w:pPr>
          </w:p>
        </w:tc>
      </w:tr>
    </w:tbl>
    <w:p w14:paraId="5EE9DBC2" w14:textId="77777777" w:rsidR="00130A49" w:rsidRPr="00FF430B" w:rsidRDefault="00130A49" w:rsidP="00130A49">
      <w:pPr>
        <w:spacing w:before="240"/>
        <w:ind w:right="-1"/>
        <w:jc w:val="both"/>
        <w:rPr>
          <w:b/>
          <w:noProof w:val="0"/>
          <w:sz w:val="22"/>
          <w:szCs w:val="22"/>
          <w:lang w:val="ro-MD"/>
        </w:rPr>
      </w:pPr>
      <w:r w:rsidRPr="00FF430B">
        <w:rPr>
          <w:b/>
          <w:noProof w:val="0"/>
          <w:sz w:val="22"/>
          <w:szCs w:val="22"/>
          <w:lang w:val="ro-MD"/>
        </w:rPr>
        <w:t>Conducătorul grupului de lucru:</w:t>
      </w:r>
    </w:p>
    <w:p w14:paraId="4CA07C70" w14:textId="77777777" w:rsidR="00130A49" w:rsidRPr="00FF430B" w:rsidRDefault="00130A49" w:rsidP="00130A49">
      <w:pPr>
        <w:tabs>
          <w:tab w:val="left" w:pos="567"/>
        </w:tabs>
        <w:spacing w:before="240"/>
        <w:ind w:right="-1"/>
        <w:jc w:val="both"/>
        <w:rPr>
          <w:noProof w:val="0"/>
          <w:sz w:val="22"/>
          <w:szCs w:val="22"/>
          <w:lang w:val="ro-MD"/>
        </w:rPr>
      </w:pPr>
      <w:r w:rsidRPr="00FF430B">
        <w:rPr>
          <w:noProof w:val="0"/>
          <w:sz w:val="22"/>
          <w:szCs w:val="22"/>
          <w:lang w:val="ro-MD"/>
        </w:rPr>
        <w:t xml:space="preserve">______________________________________      </w:t>
      </w:r>
      <w:r w:rsidR="00E706C1" w:rsidRPr="00FF430B">
        <w:rPr>
          <w:noProof w:val="0"/>
          <w:sz w:val="22"/>
          <w:szCs w:val="22"/>
          <w:lang w:val="ro-MD"/>
        </w:rPr>
        <w:t xml:space="preserve">  </w:t>
      </w:r>
      <w:r w:rsidRPr="00FF430B">
        <w:rPr>
          <w:noProof w:val="0"/>
          <w:sz w:val="22"/>
          <w:szCs w:val="22"/>
          <w:lang w:val="ro-MD"/>
        </w:rPr>
        <w:t xml:space="preserve">     </w:t>
      </w:r>
      <w:r w:rsidR="00E706C1" w:rsidRPr="00FF430B">
        <w:rPr>
          <w:noProof w:val="0"/>
          <w:sz w:val="22"/>
          <w:szCs w:val="22"/>
          <w:lang w:val="ro-MD"/>
        </w:rPr>
        <w:t xml:space="preserve">                </w:t>
      </w:r>
      <w:r w:rsidRPr="00FF430B">
        <w:rPr>
          <w:noProof w:val="0"/>
          <w:sz w:val="22"/>
          <w:szCs w:val="22"/>
          <w:lang w:val="ro-MD"/>
        </w:rPr>
        <w:t xml:space="preserve">  </w:t>
      </w:r>
      <w:r w:rsidRPr="00FF430B">
        <w:rPr>
          <w:noProof w:val="0"/>
          <w:sz w:val="22"/>
          <w:szCs w:val="22"/>
          <w:lang w:val="ro-MD"/>
        </w:rPr>
        <w:tab/>
        <w:t>____________________</w:t>
      </w:r>
    </w:p>
    <w:p w14:paraId="43D2C228" w14:textId="77777777" w:rsidR="00130A49" w:rsidRPr="00FF430B" w:rsidRDefault="00130A49" w:rsidP="00130A49">
      <w:pPr>
        <w:jc w:val="both"/>
        <w:rPr>
          <w:i/>
          <w:noProof w:val="0"/>
          <w:sz w:val="16"/>
          <w:szCs w:val="16"/>
          <w:lang w:val="ro-MD"/>
        </w:rPr>
      </w:pPr>
      <w:r w:rsidRPr="00FF430B">
        <w:rPr>
          <w:i/>
          <w:noProof w:val="0"/>
          <w:sz w:val="16"/>
          <w:szCs w:val="16"/>
          <w:lang w:val="ro-MD"/>
        </w:rPr>
        <w:t xml:space="preserve">                              (Nume, Prenume)</w:t>
      </w:r>
      <w:r w:rsidRPr="00FF430B">
        <w:rPr>
          <w:i/>
          <w:noProof w:val="0"/>
          <w:sz w:val="16"/>
          <w:szCs w:val="16"/>
          <w:lang w:val="ro-MD"/>
        </w:rPr>
        <w:tab/>
      </w:r>
      <w:r w:rsidRPr="00FF430B">
        <w:rPr>
          <w:i/>
          <w:noProof w:val="0"/>
          <w:sz w:val="16"/>
          <w:szCs w:val="16"/>
          <w:lang w:val="ro-MD"/>
        </w:rPr>
        <w:tab/>
      </w:r>
      <w:r w:rsidRPr="00FF430B">
        <w:rPr>
          <w:i/>
          <w:noProof w:val="0"/>
          <w:sz w:val="16"/>
          <w:szCs w:val="16"/>
          <w:lang w:val="ro-MD"/>
        </w:rPr>
        <w:tab/>
      </w:r>
      <w:r w:rsidRPr="00FF430B">
        <w:rPr>
          <w:i/>
          <w:noProof w:val="0"/>
          <w:sz w:val="16"/>
          <w:szCs w:val="16"/>
          <w:lang w:val="ro-MD"/>
        </w:rPr>
        <w:tab/>
        <w:t xml:space="preserve"> </w:t>
      </w:r>
      <w:r w:rsidR="00E706C1" w:rsidRPr="00FF430B">
        <w:rPr>
          <w:i/>
          <w:noProof w:val="0"/>
          <w:sz w:val="16"/>
          <w:szCs w:val="16"/>
          <w:lang w:val="ro-MD"/>
        </w:rPr>
        <w:t xml:space="preserve">                                            </w:t>
      </w:r>
      <w:r w:rsidRPr="00FF430B">
        <w:rPr>
          <w:i/>
          <w:noProof w:val="0"/>
          <w:sz w:val="16"/>
          <w:szCs w:val="16"/>
          <w:lang w:val="ro-MD"/>
        </w:rPr>
        <w:t xml:space="preserve">  (Semnătura)</w:t>
      </w:r>
    </w:p>
    <w:p w14:paraId="076F60D6" w14:textId="77777777" w:rsidR="00F07EDA" w:rsidRPr="00FF430B" w:rsidRDefault="00F07EDA" w:rsidP="00130A49">
      <w:pPr>
        <w:keepNext/>
        <w:tabs>
          <w:tab w:val="left" w:pos="1134"/>
        </w:tabs>
        <w:suppressAutoHyphens/>
        <w:ind w:right="-1"/>
        <w:jc w:val="both"/>
        <w:outlineLvl w:val="1"/>
        <w:rPr>
          <w:b/>
          <w:iCs/>
          <w:noProof w:val="0"/>
          <w:color w:val="000000"/>
          <w:sz w:val="22"/>
          <w:szCs w:val="22"/>
          <w:lang w:val="ro-MD" w:eastAsia="zh-CN"/>
        </w:rPr>
      </w:pPr>
    </w:p>
    <w:p w14:paraId="48898697" w14:textId="77777777" w:rsidR="009D62FF" w:rsidRPr="00FF430B" w:rsidRDefault="009D62FF" w:rsidP="00737E2F">
      <w:pPr>
        <w:tabs>
          <w:tab w:val="decimal" w:pos="8364"/>
        </w:tabs>
        <w:spacing w:line="276" w:lineRule="auto"/>
        <w:ind w:right="-144"/>
        <w:rPr>
          <w:b/>
          <w:bCs/>
          <w:color w:val="000000"/>
          <w:lang w:val="ro-MD"/>
        </w:rPr>
      </w:pPr>
      <w:bookmarkStart w:id="0" w:name="_GoBack"/>
      <w:bookmarkEnd w:id="0"/>
    </w:p>
    <w:sectPr w:rsidR="009D62FF" w:rsidRPr="00FF430B" w:rsidSect="00737E2F">
      <w:footerReference w:type="default" r:id="rId9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4A58D" w14:textId="77777777" w:rsidR="00056CAB" w:rsidRDefault="00056CAB" w:rsidP="00A20ACF">
      <w:r>
        <w:separator/>
      </w:r>
    </w:p>
  </w:endnote>
  <w:endnote w:type="continuationSeparator" w:id="0">
    <w:p w14:paraId="69E711A8" w14:textId="77777777" w:rsidR="00056CAB" w:rsidRDefault="00056CAB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E2F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AF7E5" w14:textId="77777777" w:rsidR="00056CAB" w:rsidRDefault="00056CAB" w:rsidP="00A20ACF">
      <w:r>
        <w:separator/>
      </w:r>
    </w:p>
  </w:footnote>
  <w:footnote w:type="continuationSeparator" w:id="0">
    <w:p w14:paraId="6C2A1F82" w14:textId="77777777" w:rsidR="00056CAB" w:rsidRDefault="00056CAB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6CAB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37E2F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183C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ender.gov.m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90FD4-717B-4AD9-8710-5A4A558D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6</cp:revision>
  <cp:lastPrinted>2021-06-01T11:52:00Z</cp:lastPrinted>
  <dcterms:created xsi:type="dcterms:W3CDTF">2021-06-14T10:00:00Z</dcterms:created>
  <dcterms:modified xsi:type="dcterms:W3CDTF">2021-06-21T08:02:00Z</dcterms:modified>
</cp:coreProperties>
</file>