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1B8D2FE2" w14:textId="1E226B5D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EF4276" w:rsidRPr="00FF430B">
        <w:rPr>
          <w:noProof w:val="0"/>
          <w:lang w:val="ro-MD"/>
        </w:rPr>
        <w:t>8</w:t>
      </w:r>
    </w:p>
    <w:p w14:paraId="27FC0ED2" w14:textId="77777777" w:rsidR="00A56908" w:rsidRDefault="00A56908" w:rsidP="00A56908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0BD15D0B" w14:textId="77777777" w:rsidR="00A56908" w:rsidRDefault="00A56908" w:rsidP="00A56908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1DD222AD" w14:textId="77777777" w:rsidR="00B27D8B" w:rsidRPr="00FF430B" w:rsidRDefault="00B27D8B" w:rsidP="00A1178E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2188F6F4" w14:textId="77777777" w:rsidR="00B27D8B" w:rsidRPr="00FF430B" w:rsidRDefault="00B27D8B" w:rsidP="00A1178E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1E76B9A5" w14:textId="77777777" w:rsidR="00653E70" w:rsidRPr="00FF430B" w:rsidRDefault="00653E70" w:rsidP="00B27D8B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4BBCC1F6" w14:textId="77777777" w:rsidR="00653E70" w:rsidRPr="00FF430B" w:rsidRDefault="00A13EAE" w:rsidP="00B27D8B">
      <w:pPr>
        <w:pStyle w:val="1"/>
        <w:numPr>
          <w:ilvl w:val="0"/>
          <w:numId w:val="0"/>
        </w:numPr>
        <w:ind w:left="720"/>
        <w:rPr>
          <w:lang w:val="ro-MD"/>
        </w:rPr>
      </w:pPr>
      <w:r w:rsidRPr="00FF430B">
        <w:rPr>
          <w:lang w:val="ro-MD"/>
        </w:rPr>
        <w:t>ANGAJAMENT TERŢ SUSŢINĂTOR FINANCIAR</w:t>
      </w:r>
    </w:p>
    <w:p w14:paraId="2369DE19" w14:textId="77777777" w:rsidR="002D6E71" w:rsidRPr="00FF430B" w:rsidRDefault="002D6E71" w:rsidP="00B27D8B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2F7A35DB" w14:textId="77777777" w:rsidR="00AC7DAC" w:rsidRPr="00FF430B" w:rsidRDefault="00AC7DAC" w:rsidP="00AC7DAC">
      <w:pPr>
        <w:shd w:val="clear" w:color="auto" w:fill="FFFFFF"/>
        <w:jc w:val="both"/>
        <w:rPr>
          <w:b/>
          <w:spacing w:val="-2"/>
          <w:lang w:val="ro-MD"/>
        </w:rPr>
      </w:pPr>
      <w:r w:rsidRPr="00FF430B">
        <w:rPr>
          <w:b/>
          <w:spacing w:val="-2"/>
          <w:lang w:val="ro-MD"/>
        </w:rPr>
        <w:t>Terţ susţinător financiar</w:t>
      </w:r>
    </w:p>
    <w:p w14:paraId="7E70E50D" w14:textId="77777777" w:rsidR="00AC7DAC" w:rsidRPr="00FF430B" w:rsidRDefault="00AC7DAC" w:rsidP="00AC7DAC">
      <w:pPr>
        <w:shd w:val="clear" w:color="auto" w:fill="FFFFFF"/>
        <w:jc w:val="both"/>
        <w:rPr>
          <w:lang w:val="ro-MD"/>
        </w:rPr>
      </w:pPr>
      <w:r w:rsidRPr="00FF430B">
        <w:rPr>
          <w:b/>
          <w:spacing w:val="-2"/>
          <w:lang w:val="ro-MD"/>
        </w:rPr>
        <w:t>..........................</w:t>
      </w:r>
      <w:r w:rsidRPr="00FF430B">
        <w:rPr>
          <w:lang w:val="ro-MD"/>
        </w:rPr>
        <w:t xml:space="preserve">(denumirea)  </w:t>
      </w:r>
    </w:p>
    <w:p w14:paraId="4C102366" w14:textId="77777777" w:rsidR="00AC7DAC" w:rsidRPr="00FF430B" w:rsidRDefault="00AC7DAC" w:rsidP="00AC7DAC">
      <w:pPr>
        <w:shd w:val="clear" w:color="auto" w:fill="FFFFFF"/>
        <w:jc w:val="center"/>
        <w:rPr>
          <w:b/>
          <w:lang w:val="ro-MD"/>
        </w:rPr>
      </w:pPr>
      <w:r w:rsidRPr="00FF430B">
        <w:rPr>
          <w:b/>
          <w:lang w:val="ro-MD"/>
        </w:rPr>
        <w:t>ANGAJAMENT</w:t>
      </w:r>
    </w:p>
    <w:p w14:paraId="222AEDAD" w14:textId="77777777" w:rsidR="00AC7DAC" w:rsidRPr="00FF430B" w:rsidRDefault="00AC7DAC" w:rsidP="00AC7DAC">
      <w:pPr>
        <w:shd w:val="clear" w:color="auto" w:fill="FFFFFF"/>
        <w:jc w:val="center"/>
        <w:rPr>
          <w:lang w:val="ro-MD"/>
        </w:rPr>
      </w:pPr>
      <w:r w:rsidRPr="00FF430B">
        <w:rPr>
          <w:lang w:val="ro-MD"/>
        </w:rPr>
        <w:t xml:space="preserve">privind susţinerea financiară </w:t>
      </w:r>
      <w:r w:rsidRPr="00FF430B">
        <w:rPr>
          <w:spacing w:val="-1"/>
          <w:lang w:val="ro-MD"/>
        </w:rPr>
        <w:t>a ofertantului/candidatului</w:t>
      </w:r>
      <w:r w:rsidR="00984FA2" w:rsidRPr="00FF430B">
        <w:rPr>
          <w:spacing w:val="-1"/>
          <w:lang w:val="ro-MD"/>
        </w:rPr>
        <w:t>\</w:t>
      </w:r>
    </w:p>
    <w:p w14:paraId="63ECD5B8" w14:textId="77777777" w:rsidR="00AC7DAC" w:rsidRPr="00FF430B" w:rsidRDefault="00AC7DAC" w:rsidP="00AC7DAC">
      <w:pPr>
        <w:shd w:val="clear" w:color="auto" w:fill="FFFFFF"/>
        <w:spacing w:before="504"/>
        <w:jc w:val="both"/>
        <w:rPr>
          <w:spacing w:val="-3"/>
          <w:lang w:val="ro-MD"/>
        </w:rPr>
      </w:pPr>
      <w:r w:rsidRPr="00FF430B">
        <w:rPr>
          <w:spacing w:val="-3"/>
          <w:lang w:val="ro-MD"/>
        </w:rPr>
        <w:t>Către, ...............................................................................</w:t>
      </w:r>
      <w:r w:rsidR="00FB2FFC" w:rsidRPr="00FF430B">
        <w:rPr>
          <w:spacing w:val="-3"/>
          <w:lang w:val="ro-MD"/>
        </w:rPr>
        <w:t>................................................................</w:t>
      </w:r>
      <w:r w:rsidRPr="00FF430B">
        <w:rPr>
          <w:spacing w:val="-3"/>
          <w:lang w:val="ro-MD"/>
        </w:rPr>
        <w:t>.</w:t>
      </w:r>
    </w:p>
    <w:p w14:paraId="0FCFE5D0" w14:textId="77777777" w:rsidR="00AC7DAC" w:rsidRPr="00FF430B" w:rsidRDefault="0019071C" w:rsidP="00AC7DAC">
      <w:pPr>
        <w:shd w:val="clear" w:color="auto" w:fill="FFFFFF"/>
        <w:jc w:val="both"/>
        <w:rPr>
          <w:i/>
          <w:lang w:val="ro-MD"/>
        </w:rPr>
      </w:pPr>
      <w:r w:rsidRPr="00FF430B">
        <w:rPr>
          <w:i/>
          <w:lang w:val="ro-MD"/>
        </w:rPr>
        <w:t xml:space="preserve">                            </w:t>
      </w:r>
      <w:r w:rsidR="00AC7DAC" w:rsidRPr="00FF430B">
        <w:rPr>
          <w:i/>
          <w:lang w:val="ro-MD"/>
        </w:rPr>
        <w:t>(denumirea autorităţii contractante şi adresa completă)</w:t>
      </w:r>
    </w:p>
    <w:p w14:paraId="35B01A9B" w14:textId="77777777" w:rsidR="00AC7DAC" w:rsidRPr="00FF430B" w:rsidRDefault="00AC7DAC" w:rsidP="00AC7DAC">
      <w:pPr>
        <w:shd w:val="clear" w:color="auto" w:fill="FFFFFF"/>
        <w:tabs>
          <w:tab w:val="left" w:leader="dot" w:pos="7166"/>
        </w:tabs>
        <w:jc w:val="both"/>
        <w:rPr>
          <w:lang w:val="ro-MD"/>
        </w:rPr>
      </w:pPr>
      <w:r w:rsidRPr="00FF430B">
        <w:rPr>
          <w:lang w:val="ro-MD"/>
        </w:rPr>
        <w:t>Cu privire la procedura pen</w:t>
      </w:r>
      <w:r w:rsidR="00E26A0E" w:rsidRPr="00FF430B">
        <w:rPr>
          <w:lang w:val="ro-MD"/>
        </w:rPr>
        <w:t>tru atribuirea contractului ...</w:t>
      </w:r>
      <w:r w:rsidRPr="00FF430B">
        <w:rPr>
          <w:lang w:val="ro-MD"/>
        </w:rPr>
        <w:t>.............</w:t>
      </w:r>
      <w:r w:rsidR="00FB2FFC" w:rsidRPr="00FF430B">
        <w:rPr>
          <w:lang w:val="ro-MD"/>
        </w:rPr>
        <w:t>.........................................</w:t>
      </w:r>
      <w:r w:rsidRPr="00FF430B">
        <w:rPr>
          <w:lang w:val="ro-MD"/>
        </w:rPr>
        <w:t>.............</w:t>
      </w:r>
    </w:p>
    <w:p w14:paraId="3FF96F12" w14:textId="77777777" w:rsidR="00AC7DAC" w:rsidRPr="00FF430B" w:rsidRDefault="00AC7DAC" w:rsidP="00AC7DAC">
      <w:pPr>
        <w:shd w:val="clear" w:color="auto" w:fill="FFFFFF"/>
        <w:tabs>
          <w:tab w:val="left" w:leader="dot" w:pos="7166"/>
        </w:tabs>
        <w:jc w:val="both"/>
        <w:rPr>
          <w:lang w:val="ro-MD"/>
        </w:rPr>
      </w:pPr>
      <w:r w:rsidRPr="00FF430B">
        <w:rPr>
          <w:i/>
          <w:lang w:val="ro-MD"/>
        </w:rPr>
        <w:t>(denumirea contractului de achiziţie publică),</w:t>
      </w:r>
      <w:r w:rsidRPr="00FF430B">
        <w:rPr>
          <w:lang w:val="ro-MD"/>
        </w:rPr>
        <w:t xml:space="preserve"> noi .......................(</w:t>
      </w:r>
      <w:r w:rsidRPr="00FF430B">
        <w:rPr>
          <w:i/>
          <w:lang w:val="ro-MD"/>
        </w:rPr>
        <w:t>denumirea terţului susţinător financiar)</w:t>
      </w:r>
      <w:r w:rsidRPr="00FF430B">
        <w:rPr>
          <w:lang w:val="ro-MD"/>
        </w:rPr>
        <w:t xml:space="preserve">, având sediul înregistrat </w:t>
      </w:r>
      <w:r w:rsidRPr="00FF430B">
        <w:rPr>
          <w:spacing w:val="-7"/>
          <w:lang w:val="ro-MD"/>
        </w:rPr>
        <w:t xml:space="preserve">la .................. </w:t>
      </w:r>
      <w:r w:rsidRPr="00FF430B">
        <w:rPr>
          <w:lang w:val="ro-MD"/>
        </w:rPr>
        <w:t>(</w:t>
      </w:r>
      <w:r w:rsidRPr="00FF430B">
        <w:rPr>
          <w:i/>
          <w:lang w:val="ro-MD"/>
        </w:rPr>
        <w:t>adresa terţului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>susţinător financiar)</w:t>
      </w:r>
      <w:r w:rsidRPr="00FF430B">
        <w:rPr>
          <w:lang w:val="ro-MD"/>
        </w:rPr>
        <w:t>, ne obligăm, în mod ferm, necondiţionat şi irevocabil, să punem la dispoziţia ................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>ofertantului/candidatului</w:t>
      </w:r>
      <w:r w:rsidRPr="00FF430B">
        <w:rPr>
          <w:lang w:val="ro-MD"/>
        </w:rPr>
        <w:t>) toate resursele financiare necesare pentru îndeplinirea integrală şi la termen a tuturor obligaţiilor asumate de acesta conform ofertei prezentate şi contractului de achiziţie publică ce urmează a fi încheiat între ofertant şi autoritatea contractantă.</w:t>
      </w:r>
    </w:p>
    <w:p w14:paraId="5F26D94F" w14:textId="77777777" w:rsidR="00AC7DAC" w:rsidRPr="00FF430B" w:rsidRDefault="00AC7DAC" w:rsidP="00AC7DAC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Acordarea susţinerii financiare nu implică alte costuri pentru achizitor, cu excepţia celor care au fost incluse în propunerea financiară.</w:t>
      </w:r>
    </w:p>
    <w:p w14:paraId="706B8862" w14:textId="77777777" w:rsidR="00AC7DAC" w:rsidRPr="00FF430B" w:rsidRDefault="00AC7DAC" w:rsidP="00AC7DAC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În acest sens, ne obligăm în mod ferm, necondiţionat şi irevocabil, să punem la dispoziţia ..........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 xml:space="preserve">ofertantului/candidatului) </w:t>
      </w:r>
      <w:r w:rsidRPr="00FF430B">
        <w:rPr>
          <w:lang w:val="ro-MD"/>
        </w:rPr>
        <w:t>suma de .................................................................. (valoarea totală/parţială din propunerea financiară), necesară pentru îndeplinirea integrală, reglementară şi la termen a contractului de achiziţie publică.</w:t>
      </w:r>
    </w:p>
    <w:p w14:paraId="685C0BE3" w14:textId="77777777" w:rsidR="00AC7DAC" w:rsidRPr="00FF430B" w:rsidRDefault="00AC7DAC" w:rsidP="00AC7DAC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Noi, ............................................ (</w:t>
      </w:r>
      <w:r w:rsidRPr="00FF430B">
        <w:rPr>
          <w:i/>
          <w:lang w:val="ro-MD"/>
        </w:rPr>
        <w:t>denumirea terţului susţinător financiar),</w:t>
      </w:r>
      <w:r w:rsidRPr="00FF430B">
        <w:rPr>
          <w:lang w:val="ro-MD"/>
        </w:rPr>
        <w:t xml:space="preserve"> declarăm că înţelegem să răspundem faţă de autoritatea contractantă pentru neexecutarea oricărei obligaţii asumate de ..... (</w:t>
      </w:r>
      <w:r w:rsidR="0056297D" w:rsidRPr="00FF430B">
        <w:rPr>
          <w:i/>
          <w:lang w:val="ro-MD"/>
        </w:rPr>
        <w:t>denumire</w:t>
      </w:r>
      <w:r w:rsidR="005B24DA" w:rsidRPr="00FF430B">
        <w:rPr>
          <w:i/>
          <w:lang w:val="ro-MD"/>
        </w:rPr>
        <w:t>a</w:t>
      </w:r>
      <w:r w:rsidR="0056297D" w:rsidRPr="00FF430B">
        <w:rPr>
          <w:i/>
          <w:lang w:val="ro-MD"/>
        </w:rPr>
        <w:t xml:space="preserve"> ofertant</w:t>
      </w:r>
      <w:r w:rsidR="005B24DA" w:rsidRPr="00FF430B">
        <w:rPr>
          <w:i/>
          <w:lang w:val="ro-MD"/>
        </w:rPr>
        <w:t>ului</w:t>
      </w:r>
      <w:r w:rsidRPr="00FF430B">
        <w:rPr>
          <w:i/>
          <w:lang w:val="ro-MD"/>
        </w:rPr>
        <w:t>)</w:t>
      </w:r>
      <w:r w:rsidRPr="00FF430B">
        <w:rPr>
          <w:lang w:val="ro-MD"/>
        </w:rPr>
        <w:t>, în baza contractului de achiziţie publică şi pentru care ......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>ofertantului/candidatului)</w:t>
      </w:r>
      <w:r w:rsidRPr="00FF430B">
        <w:rPr>
          <w:lang w:val="ro-MD"/>
        </w:rPr>
        <w:t xml:space="preserve"> a primit susţinerea financiară conform prezentului angajament, renunţând în acest sens, definitiv şi irevocabil, la invocarea beneficiului de diviziune. </w:t>
      </w:r>
    </w:p>
    <w:p w14:paraId="2E410012" w14:textId="77777777" w:rsidR="00AC7DAC" w:rsidRPr="00FF430B" w:rsidRDefault="00AC7DAC" w:rsidP="00AC7DAC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 xml:space="preserve">Noi, ..................... </w:t>
      </w:r>
      <w:r w:rsidRPr="00FF430B">
        <w:rPr>
          <w:i/>
          <w:lang w:val="ro-MD"/>
        </w:rPr>
        <w:t>(denumirea terţului susţinător financiar)</w:t>
      </w:r>
      <w:r w:rsidRPr="00FF430B">
        <w:rPr>
          <w:lang w:val="ro-MD"/>
        </w:rPr>
        <w:t>, declarăm că înţelegem să renunţam definitiv şi irevocabil la dreptul de a invoca orice excepţie de neexecutare, atât faţă de autoritatea contractantă, cât şi faţă de ............ (</w:t>
      </w:r>
      <w:r w:rsidRPr="00FF430B">
        <w:rPr>
          <w:i/>
          <w:lang w:val="ro-MD"/>
        </w:rPr>
        <w:t>denumire</w:t>
      </w:r>
      <w:r w:rsidR="005B24DA" w:rsidRPr="00FF430B">
        <w:rPr>
          <w:i/>
          <w:lang w:val="ro-MD"/>
        </w:rPr>
        <w:t>a</w:t>
      </w:r>
      <w:r w:rsidRPr="00FF430B">
        <w:rPr>
          <w:i/>
          <w:lang w:val="ro-MD"/>
        </w:rPr>
        <w:t xml:space="preserve"> ofertant</w:t>
      </w:r>
      <w:r w:rsidR="005B24DA" w:rsidRPr="00FF430B">
        <w:rPr>
          <w:i/>
          <w:lang w:val="ro-MD"/>
        </w:rPr>
        <w:t>ului</w:t>
      </w:r>
      <w:r w:rsidRPr="00FF430B">
        <w:rPr>
          <w:i/>
          <w:lang w:val="ro-MD"/>
        </w:rPr>
        <w:t>/candidat</w:t>
      </w:r>
      <w:r w:rsidR="005B24DA" w:rsidRPr="00FF430B">
        <w:rPr>
          <w:i/>
          <w:lang w:val="ro-MD"/>
        </w:rPr>
        <w:t>ului</w:t>
      </w:r>
      <w:r w:rsidRPr="00FF430B">
        <w:rPr>
          <w:i/>
          <w:lang w:val="ro-MD"/>
        </w:rPr>
        <w:t>),</w:t>
      </w:r>
      <w:r w:rsidRPr="00FF430B">
        <w:rPr>
          <w:lang w:val="ro-MD"/>
        </w:rPr>
        <w:t xml:space="preserve"> care ar putea conduce la neexecutarea, parţială sau totală, sau la executarea cu întârziere sau în mod necorespunzător a obligaţiilor asumate de noi prin prezentul angajament.</w:t>
      </w:r>
    </w:p>
    <w:p w14:paraId="0EAC8F01" w14:textId="77777777" w:rsidR="00AC7DAC" w:rsidRPr="00FF430B" w:rsidRDefault="00AC7DAC" w:rsidP="00AC7DAC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>Noi,..................................</w:t>
      </w:r>
      <w:r w:rsidRPr="00FF430B">
        <w:rPr>
          <w:i/>
          <w:lang w:val="ro-MD"/>
        </w:rPr>
        <w:t xml:space="preserve"> (denumirea terţului susţinător financiar),</w:t>
      </w:r>
      <w:r w:rsidRPr="00FF430B">
        <w:rPr>
          <w:lang w:val="ro-MD"/>
        </w:rPr>
        <w:t xml:space="preserve"> declarăm că înţelegem să răspundem pentru prejudiciile cauzate autorităţii contractante ca urmare a nerespectării obligaţiilor prevăzute în angajament.</w:t>
      </w:r>
    </w:p>
    <w:p w14:paraId="0CF6D263" w14:textId="77777777" w:rsidR="00AC7DAC" w:rsidRPr="00FF430B" w:rsidRDefault="00AC7DAC" w:rsidP="00AC7DAC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>Prezentul reprezintă angajamentul nostru ferm încheiat în conformitate cu prevederile art.</w:t>
      </w:r>
      <w:r w:rsidR="0056297D" w:rsidRPr="00FF430B">
        <w:rPr>
          <w:spacing w:val="-1"/>
          <w:lang w:val="ro-MD"/>
        </w:rPr>
        <w:t>21</w:t>
      </w:r>
      <w:r w:rsidRPr="00FF430B">
        <w:rPr>
          <w:spacing w:val="-1"/>
          <w:lang w:val="ro-MD"/>
        </w:rPr>
        <w:t xml:space="preserve"> alin.(</w:t>
      </w:r>
      <w:r w:rsidR="0056297D" w:rsidRPr="00FF430B">
        <w:rPr>
          <w:spacing w:val="-1"/>
          <w:lang w:val="ro-MD"/>
        </w:rPr>
        <w:t>6</w:t>
      </w:r>
      <w:r w:rsidRPr="00FF430B">
        <w:rPr>
          <w:spacing w:val="-1"/>
          <w:lang w:val="ro-MD"/>
        </w:rPr>
        <w:t xml:space="preserve">) </w:t>
      </w:r>
      <w:r w:rsidR="0056297D" w:rsidRPr="00FF430B">
        <w:rPr>
          <w:spacing w:val="-1"/>
          <w:lang w:val="ro-MD"/>
        </w:rPr>
        <w:t>al</w:t>
      </w:r>
      <w:r w:rsidR="0019071C" w:rsidRPr="00FF430B">
        <w:rPr>
          <w:spacing w:val="-1"/>
          <w:lang w:val="ro-MD"/>
        </w:rPr>
        <w:t xml:space="preserve"> </w:t>
      </w:r>
      <w:r w:rsidR="0056297D" w:rsidRPr="00FF430B">
        <w:rPr>
          <w:spacing w:val="-1"/>
          <w:lang w:val="ro-MD"/>
        </w:rPr>
        <w:t xml:space="preserve">Legii </w:t>
      </w:r>
      <w:r w:rsidR="0019071C" w:rsidRPr="00FF430B">
        <w:rPr>
          <w:spacing w:val="-1"/>
          <w:lang w:val="ro-MD"/>
        </w:rPr>
        <w:t>nr.</w:t>
      </w:r>
      <w:r w:rsidR="0056297D" w:rsidRPr="00FF430B">
        <w:rPr>
          <w:spacing w:val="-1"/>
          <w:lang w:val="ro-MD"/>
        </w:rPr>
        <w:t>131/2015 privind achizițiile publice</w:t>
      </w:r>
      <w:r w:rsidRPr="00FF430B">
        <w:rPr>
          <w:spacing w:val="-1"/>
          <w:lang w:val="ro-MD"/>
        </w:rPr>
        <w:t>, care dă dreptul autorităţii contractante de a solicita, în mod legitim, îndeplinirea de către noi a anumitor obligaţii care decurg din susţinerea financiară acordată ..............................................................</w:t>
      </w:r>
      <w:r w:rsidRPr="00FF430B">
        <w:rPr>
          <w:lang w:val="ro-MD"/>
        </w:rPr>
        <w:t xml:space="preserve">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>ofertantului/candidatului).</w:t>
      </w:r>
    </w:p>
    <w:p w14:paraId="73F1DC34" w14:textId="77777777" w:rsidR="00AC7DAC" w:rsidRPr="00FF430B" w:rsidRDefault="00AC7DAC" w:rsidP="00AC7DAC">
      <w:pPr>
        <w:shd w:val="clear" w:color="auto" w:fill="FFFFFF"/>
        <w:jc w:val="both"/>
        <w:rPr>
          <w:spacing w:val="-1"/>
          <w:lang w:val="ro-MD"/>
        </w:rPr>
      </w:pPr>
    </w:p>
    <w:p w14:paraId="2099B898" w14:textId="77777777" w:rsidR="00B27D8B" w:rsidRPr="00FF430B" w:rsidRDefault="00B27D8B" w:rsidP="00AC7DAC">
      <w:pPr>
        <w:shd w:val="clear" w:color="auto" w:fill="FFFFFF"/>
        <w:jc w:val="both"/>
        <w:rPr>
          <w:spacing w:val="-1"/>
          <w:lang w:val="ro-MD"/>
        </w:rPr>
      </w:pPr>
    </w:p>
    <w:p w14:paraId="444B62E1" w14:textId="77777777" w:rsidR="00B27D8B" w:rsidRPr="00FF430B" w:rsidRDefault="00B27D8B" w:rsidP="00AC7DAC">
      <w:pPr>
        <w:shd w:val="clear" w:color="auto" w:fill="FFFFFF"/>
        <w:jc w:val="both"/>
        <w:rPr>
          <w:spacing w:val="-1"/>
          <w:lang w:val="ro-MD"/>
        </w:rPr>
      </w:pPr>
    </w:p>
    <w:p w14:paraId="1B1D2C67" w14:textId="77777777" w:rsidR="00AC7DAC" w:rsidRPr="00FF430B" w:rsidRDefault="00AC7DAC" w:rsidP="00AC7DAC">
      <w:pPr>
        <w:shd w:val="clear" w:color="auto" w:fill="FFFFFF"/>
        <w:jc w:val="both"/>
        <w:rPr>
          <w:spacing w:val="-1"/>
          <w:lang w:val="ro-MD"/>
        </w:rPr>
      </w:pPr>
    </w:p>
    <w:p w14:paraId="493D3D04" w14:textId="77777777" w:rsidR="00AC7DAC" w:rsidRPr="00FF430B" w:rsidRDefault="00AC7DAC" w:rsidP="00AC7DAC">
      <w:pPr>
        <w:shd w:val="clear" w:color="auto" w:fill="FFFFFF"/>
        <w:jc w:val="both"/>
        <w:rPr>
          <w:spacing w:val="-1"/>
          <w:lang w:val="ro-MD"/>
        </w:rPr>
      </w:pPr>
    </w:p>
    <w:p w14:paraId="4D5A94E0" w14:textId="77777777" w:rsidR="00AC7DAC" w:rsidRPr="00FF430B" w:rsidRDefault="00AC7DAC" w:rsidP="009E719D">
      <w:pPr>
        <w:shd w:val="clear" w:color="auto" w:fill="FFFFFF"/>
        <w:jc w:val="right"/>
        <w:rPr>
          <w:spacing w:val="-1"/>
          <w:lang w:val="ro-MD"/>
        </w:rPr>
      </w:pPr>
      <w:r w:rsidRPr="00FF430B">
        <w:rPr>
          <w:spacing w:val="-1"/>
          <w:lang w:val="ro-MD"/>
        </w:rPr>
        <w:t>Data completării,</w:t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  <w:t xml:space="preserve">                                        Terţ susţinător,</w:t>
      </w:r>
      <w:r w:rsidRPr="00FF430B">
        <w:rPr>
          <w:i/>
          <w:spacing w:val="-1"/>
          <w:lang w:val="ro-MD"/>
        </w:rPr>
        <w:t xml:space="preserve">  (semnătură autorizată)</w:t>
      </w:r>
    </w:p>
    <w:p w14:paraId="270E27B9" w14:textId="77777777" w:rsidR="00AC7DAC" w:rsidRPr="00FF430B" w:rsidRDefault="00AC7DAC" w:rsidP="00AC7DAC">
      <w:pPr>
        <w:ind w:left="5040" w:firstLine="720"/>
        <w:jc w:val="both"/>
        <w:rPr>
          <w:rStyle w:val="tax1"/>
          <w:rFonts w:eastAsiaTheme="majorEastAsia"/>
          <w:sz w:val="22"/>
          <w:szCs w:val="22"/>
          <w:lang w:val="ro-MD"/>
        </w:rPr>
      </w:pPr>
    </w:p>
    <w:p w14:paraId="6516AF95" w14:textId="77777777" w:rsidR="0019071C" w:rsidRPr="00FF430B" w:rsidRDefault="0019071C" w:rsidP="00BA7FF4">
      <w:pPr>
        <w:jc w:val="right"/>
        <w:rPr>
          <w:noProof w:val="0"/>
          <w:lang w:val="ro-MD"/>
        </w:rPr>
      </w:pPr>
      <w:bookmarkStart w:id="0" w:name="_GoBack"/>
      <w:bookmarkEnd w:id="0"/>
    </w:p>
    <w:sectPr w:rsidR="0019071C" w:rsidRPr="00FF430B" w:rsidSect="00A56908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C7F87" w14:textId="77777777" w:rsidR="00526C4F" w:rsidRDefault="00526C4F" w:rsidP="00A20ACF">
      <w:r>
        <w:separator/>
      </w:r>
    </w:p>
  </w:endnote>
  <w:endnote w:type="continuationSeparator" w:id="0">
    <w:p w14:paraId="422F4545" w14:textId="77777777" w:rsidR="00526C4F" w:rsidRDefault="00526C4F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908">
          <w:t>32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38201" w14:textId="77777777" w:rsidR="00526C4F" w:rsidRDefault="00526C4F" w:rsidP="00A20ACF">
      <w:r>
        <w:separator/>
      </w:r>
    </w:p>
  </w:footnote>
  <w:footnote w:type="continuationSeparator" w:id="0">
    <w:p w14:paraId="07568B77" w14:textId="77777777" w:rsidR="00526C4F" w:rsidRDefault="00526C4F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26C4F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90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B67BF-C028-4970-8312-EB56DBBE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2021-06-21T08:29:00Z</dcterms:modified>
</cp:coreProperties>
</file>