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3148CF1D" w14:textId="77777777" w:rsidR="002D6E71" w:rsidRPr="00FF430B" w:rsidRDefault="002D6E71" w:rsidP="009A7C84">
      <w:pPr>
        <w:jc w:val="center"/>
        <w:rPr>
          <w:rFonts w:eastAsia="PMingLiU"/>
          <w:b/>
          <w:lang w:val="ro-MD" w:eastAsia="zh-CN"/>
        </w:rPr>
      </w:pPr>
      <w:bookmarkStart w:id="0" w:name="_Toc449692109"/>
    </w:p>
    <w:p w14:paraId="513E54D0" w14:textId="4B6EEF09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="00BE49DD" w:rsidRPr="00FF430B">
        <w:rPr>
          <w:noProof w:val="0"/>
          <w:lang w:val="ro-MD"/>
        </w:rPr>
        <w:t>1</w:t>
      </w:r>
      <w:r w:rsidR="00EF4276" w:rsidRPr="00FF430B">
        <w:rPr>
          <w:noProof w:val="0"/>
          <w:lang w:val="ro-MD"/>
        </w:rPr>
        <w:t>3</w:t>
      </w:r>
    </w:p>
    <w:p w14:paraId="3DB19B7C" w14:textId="77777777" w:rsidR="000C0FCB" w:rsidRDefault="000C0FCB" w:rsidP="000C0FCB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61A6ACCD" w14:textId="77777777" w:rsidR="000C0FCB" w:rsidRDefault="000C0FCB" w:rsidP="000C0FCB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60D6F9A9" w14:textId="77777777" w:rsidR="002D6E71" w:rsidRPr="00FF430B" w:rsidRDefault="002D6E71" w:rsidP="009A7C84">
      <w:pPr>
        <w:jc w:val="center"/>
        <w:rPr>
          <w:rFonts w:eastAsia="PMingLiU"/>
          <w:b/>
          <w:lang w:val="ro-MD" w:eastAsia="zh-CN"/>
        </w:rPr>
      </w:pPr>
    </w:p>
    <w:p w14:paraId="3234C587" w14:textId="77777777" w:rsidR="002D6E71" w:rsidRPr="00FF430B" w:rsidRDefault="002D6E71" w:rsidP="009A7C84">
      <w:pPr>
        <w:jc w:val="center"/>
        <w:rPr>
          <w:rFonts w:eastAsia="PMingLiU"/>
          <w:b/>
          <w:lang w:val="ro-MD" w:eastAsia="zh-CN"/>
        </w:rPr>
      </w:pPr>
    </w:p>
    <w:bookmarkEnd w:id="0"/>
    <w:p w14:paraId="2D8A9806" w14:textId="77777777" w:rsidR="00B14173" w:rsidRPr="00FF430B" w:rsidRDefault="00B14173" w:rsidP="009A7C84">
      <w:pPr>
        <w:jc w:val="center"/>
        <w:rPr>
          <w:b/>
          <w:lang w:val="ro-MD"/>
        </w:rPr>
      </w:pPr>
    </w:p>
    <w:p w14:paraId="38F6D8B3" w14:textId="77777777" w:rsidR="002B5DEF" w:rsidRPr="00FF430B" w:rsidRDefault="00A227F2" w:rsidP="009A7C84">
      <w:pPr>
        <w:pStyle w:val="a7"/>
        <w:tabs>
          <w:tab w:val="left" w:pos="567"/>
        </w:tabs>
        <w:jc w:val="center"/>
        <w:rPr>
          <w:rFonts w:ascii="Times New Roman" w:eastAsia="PMingLiU" w:hAnsi="Times New Roman"/>
          <w:b/>
          <w:szCs w:val="24"/>
          <w:lang w:val="ro-MD" w:eastAsia="zh-CN"/>
        </w:rPr>
      </w:pPr>
      <w:r w:rsidRPr="00FF430B">
        <w:rPr>
          <w:rFonts w:ascii="Times New Roman" w:eastAsia="PMingLiU" w:hAnsi="Times New Roman"/>
          <w:b/>
          <w:szCs w:val="24"/>
          <w:lang w:val="ro-MD" w:eastAsia="zh-CN"/>
        </w:rPr>
        <w:t xml:space="preserve">DECLARAȚIE </w:t>
      </w:r>
    </w:p>
    <w:p w14:paraId="70E41F8B" w14:textId="77777777" w:rsidR="00AA1372" w:rsidRPr="00FF430B" w:rsidRDefault="00A227F2" w:rsidP="009A7C84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eastAsia="PMingLiU" w:hAnsi="Times New Roman"/>
          <w:b/>
          <w:szCs w:val="24"/>
          <w:lang w:val="ro-MD" w:eastAsia="zh-CN"/>
        </w:rPr>
        <w:t xml:space="preserve">privind </w:t>
      </w:r>
      <w:r w:rsidRPr="00FF430B">
        <w:rPr>
          <w:rFonts w:ascii="Times New Roman" w:hAnsi="Times New Roman"/>
          <w:b/>
          <w:szCs w:val="24"/>
          <w:lang w:val="ro-MD"/>
        </w:rPr>
        <w:t>lista principalelor lucrări executate în ultimul an de activitate</w:t>
      </w:r>
    </w:p>
    <w:p w14:paraId="7A9B1380" w14:textId="77777777" w:rsidR="00AA1372" w:rsidRPr="00FF430B" w:rsidRDefault="00AA1372" w:rsidP="009A7C84">
      <w:pPr>
        <w:pStyle w:val="a7"/>
        <w:tabs>
          <w:tab w:val="left" w:pos="567"/>
        </w:tabs>
        <w:rPr>
          <w:rFonts w:ascii="Times New Roman" w:hAnsi="Times New Roman"/>
          <w:b/>
          <w:szCs w:val="24"/>
          <w:lang w:val="ro-MD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607"/>
        <w:gridCol w:w="1080"/>
        <w:gridCol w:w="1440"/>
        <w:gridCol w:w="2118"/>
        <w:gridCol w:w="1276"/>
        <w:gridCol w:w="1276"/>
        <w:gridCol w:w="1417"/>
      </w:tblGrid>
      <w:tr w:rsidR="00AA1372" w:rsidRPr="00EC30C2" w14:paraId="5339C6EB" w14:textId="77777777" w:rsidTr="00AB1EC3">
        <w:trPr>
          <w:trHeight w:val="11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0705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Nr</w:t>
            </w:r>
          </w:p>
          <w:p w14:paraId="2842057D" w14:textId="77777777" w:rsidR="0022237A" w:rsidRPr="00FF430B" w:rsidRDefault="00A227F2" w:rsidP="00196AB4">
            <w:pPr>
              <w:jc w:val="center"/>
              <w:rPr>
                <w:b/>
                <w:bCs/>
                <w:lang w:val="ro-MD" w:eastAsia="zh-CN"/>
              </w:rPr>
            </w:pPr>
            <w:r w:rsidRPr="00FF430B">
              <w:rPr>
                <w:b/>
                <w:bCs/>
                <w:lang w:val="ro-MD"/>
              </w:rPr>
              <w:t>d/o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94882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Obiect</w:t>
            </w:r>
            <w:r w:rsidR="00F460DA" w:rsidRPr="00FF430B">
              <w:rPr>
                <w:b/>
                <w:bCs/>
                <w:lang w:val="ro-MD"/>
              </w:rPr>
              <w:t>ul</w:t>
            </w:r>
            <w:r w:rsidRPr="00FF430B">
              <w:rPr>
                <w:b/>
                <w:bCs/>
                <w:lang w:val="ro-MD"/>
              </w:rPr>
              <w:t xml:space="preserve"> contract</w:t>
            </w:r>
            <w:r w:rsidR="00F460DA" w:rsidRPr="00FF430B">
              <w:rPr>
                <w:b/>
                <w:bCs/>
                <w:lang w:val="ro-MD"/>
              </w:rPr>
              <w:t>ului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F4A44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Denumirea/nume</w:t>
            </w:r>
            <w:r w:rsidR="00F460DA" w:rsidRPr="00FF430B">
              <w:rPr>
                <w:b/>
                <w:bCs/>
                <w:lang w:val="ro-MD"/>
              </w:rPr>
              <w:t>le</w:t>
            </w:r>
            <w:r w:rsidRPr="00FF430B">
              <w:rPr>
                <w:b/>
                <w:bCs/>
                <w:lang w:val="ro-MD"/>
              </w:rPr>
              <w:t xml:space="preserve"> beneficiar</w:t>
            </w:r>
            <w:r w:rsidR="00F460DA" w:rsidRPr="00FF430B">
              <w:rPr>
                <w:b/>
                <w:bCs/>
                <w:lang w:val="ro-MD"/>
              </w:rPr>
              <w:t>ului</w:t>
            </w:r>
            <w:r w:rsidRPr="00FF430B">
              <w:rPr>
                <w:b/>
                <w:bCs/>
                <w:lang w:val="ro-MD"/>
              </w:rPr>
              <w:t>/Adresa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0DE89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Calitatea antreprenorului</w:t>
            </w:r>
            <w:r w:rsidRPr="00FF430B">
              <w:rPr>
                <w:b/>
                <w:bCs/>
                <w:vertAlign w:val="superscript"/>
                <w:lang w:val="ro-MD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5DA59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Preţ</w:t>
            </w:r>
            <w:r w:rsidR="00F460DA" w:rsidRPr="00FF430B">
              <w:rPr>
                <w:b/>
                <w:bCs/>
                <w:lang w:val="ro-MD"/>
              </w:rPr>
              <w:t>ul</w:t>
            </w:r>
            <w:r w:rsidRPr="00FF430B">
              <w:rPr>
                <w:b/>
                <w:bCs/>
                <w:lang w:val="ro-MD"/>
              </w:rPr>
              <w:t xml:space="preserve"> contract</w:t>
            </w:r>
            <w:r w:rsidR="00F460DA" w:rsidRPr="00FF430B">
              <w:rPr>
                <w:b/>
                <w:bCs/>
                <w:lang w:val="ro-MD"/>
              </w:rPr>
              <w:t>ului</w:t>
            </w:r>
            <w:r w:rsidRPr="00FF430B">
              <w:rPr>
                <w:b/>
                <w:bCs/>
                <w:lang w:val="ro-MD"/>
              </w:rPr>
              <w:t xml:space="preserve">/ valoarea lucrărilor executate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68B75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Perioada de execuţie a lucrării (luni)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0DC8C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Numărul şi data procesului-verbal de recepţie la terminarea lucrărilor</w:t>
            </w:r>
          </w:p>
        </w:tc>
      </w:tr>
      <w:tr w:rsidR="00AA1372" w:rsidRPr="00EC30C2" w14:paraId="114D7E39" w14:textId="77777777" w:rsidTr="00AB1EC3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F9F6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25557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0D7ED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7976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87FF4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1968B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949B5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</w:tr>
      <w:tr w:rsidR="00AA1372" w:rsidRPr="00EC30C2" w14:paraId="239F2508" w14:textId="77777777" w:rsidTr="00AB1EC3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FF89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B18C3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1E38F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39BF3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27932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02451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E1742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</w:tr>
      <w:tr w:rsidR="00AA1372" w:rsidRPr="00EC30C2" w14:paraId="04D908EA" w14:textId="77777777" w:rsidTr="00AB1EC3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6685" w14:textId="77777777" w:rsidR="00AA1372" w:rsidRPr="00FF430B" w:rsidRDefault="00A227F2" w:rsidP="00196AB4">
            <w:pPr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...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5C227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610BC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CC97A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A043E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19DD5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0D005" w14:textId="77777777" w:rsidR="00AA1372" w:rsidRPr="00FF430B" w:rsidRDefault="00A227F2" w:rsidP="00196AB4">
            <w:pPr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 </w:t>
            </w:r>
          </w:p>
        </w:tc>
      </w:tr>
    </w:tbl>
    <w:p w14:paraId="1537BC39" w14:textId="77777777" w:rsidR="00AB1EC3" w:rsidRPr="00FF430B" w:rsidRDefault="00AB1EC3" w:rsidP="009A7C84">
      <w:pPr>
        <w:jc w:val="both"/>
        <w:rPr>
          <w:lang w:val="ro-MD"/>
        </w:rPr>
      </w:pPr>
    </w:p>
    <w:p w14:paraId="163C8790" w14:textId="77777777" w:rsidR="00AA1372" w:rsidRPr="00FF430B" w:rsidRDefault="00A227F2" w:rsidP="009A7C84">
      <w:pPr>
        <w:jc w:val="both"/>
        <w:rPr>
          <w:lang w:val="ro-MD"/>
        </w:rPr>
      </w:pPr>
      <w:r w:rsidRPr="00FF430B">
        <w:rPr>
          <w:rStyle w:val="af7"/>
          <w:lang w:val="ro-MD"/>
        </w:rPr>
        <w:t>*</w:t>
      </w:r>
      <w:r w:rsidRPr="00FF430B">
        <w:rPr>
          <w:lang w:val="ro-MD"/>
        </w:rPr>
        <w:t xml:space="preserve"> Se precizează calitatea în care a participat la îndeplinirea contractului, care poate fi de: contractant unic sau lider de asociaţie; contractant asociat; subcontractant.</w:t>
      </w:r>
    </w:p>
    <w:p w14:paraId="2B296346" w14:textId="77777777" w:rsidR="00AB1EC3" w:rsidRPr="00FF430B" w:rsidRDefault="00AB1EC3" w:rsidP="00196AB4">
      <w:pPr>
        <w:jc w:val="both"/>
        <w:rPr>
          <w:rFonts w:eastAsia="PMingLiU"/>
          <w:lang w:val="ro-MD" w:eastAsia="zh-CN"/>
        </w:rPr>
      </w:pPr>
    </w:p>
    <w:p w14:paraId="6DD2449A" w14:textId="77777777" w:rsidR="00AA1372" w:rsidRPr="00FF430B" w:rsidRDefault="00A227F2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________________________________________</w:t>
      </w:r>
    </w:p>
    <w:p w14:paraId="369EAF6C" w14:textId="77777777" w:rsidR="00AA1372" w:rsidRPr="00FF430B" w:rsidRDefault="00A227F2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</w:t>
      </w:r>
    </w:p>
    <w:p w14:paraId="00BC963C" w14:textId="77777777" w:rsidR="00AA1372" w:rsidRPr="00FF430B" w:rsidRDefault="00A227F2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Funcţia </w:t>
      </w:r>
      <w:r w:rsidR="00590C16" w:rsidRPr="00FF430B">
        <w:rPr>
          <w:rFonts w:eastAsia="PMingLiU"/>
          <w:lang w:val="ro-MD" w:eastAsia="zh-CN"/>
        </w:rPr>
        <w:t>în cadrul întreprinderii</w:t>
      </w:r>
      <w:r w:rsidRPr="00FF430B">
        <w:rPr>
          <w:rFonts w:eastAsia="PMingLiU"/>
          <w:lang w:val="ro-MD" w:eastAsia="zh-CN"/>
        </w:rPr>
        <w:t>: ___________________________</w:t>
      </w:r>
    </w:p>
    <w:p w14:paraId="5DDC20A9" w14:textId="77777777" w:rsidR="00AA1372" w:rsidRPr="00FF430B" w:rsidRDefault="00A227F2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</w:t>
      </w:r>
      <w:r w:rsidR="001B1E45" w:rsidRPr="00FF430B">
        <w:rPr>
          <w:rFonts w:eastAsia="PMingLiU"/>
          <w:lang w:val="ro-MD" w:eastAsia="zh-CN"/>
        </w:rPr>
        <w:t>întreprinderii</w:t>
      </w:r>
      <w:r w:rsidRPr="00FF430B">
        <w:rPr>
          <w:rFonts w:eastAsia="PMingLiU"/>
          <w:lang w:val="ro-MD" w:eastAsia="zh-CN"/>
        </w:rPr>
        <w:t>: ________________________________</w:t>
      </w:r>
    </w:p>
    <w:p w14:paraId="60DDDB52" w14:textId="77777777" w:rsidR="00284ED0" w:rsidRPr="00FF430B" w:rsidRDefault="00284ED0" w:rsidP="00284ED0">
      <w:pPr>
        <w:spacing w:after="200" w:line="276" w:lineRule="auto"/>
        <w:rPr>
          <w:rFonts w:eastAsia="PMingLiU"/>
          <w:lang w:val="ro-MD" w:eastAsia="zh-CN"/>
        </w:rPr>
      </w:pPr>
      <w:bookmarkStart w:id="1" w:name="_Toc449692110"/>
    </w:p>
    <w:p w14:paraId="3A33BB9F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DB18CA3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4F6D4D2A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2F361927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496FBF4A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5F0A56B8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2AADACB5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3C769C1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7430EE52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1433BE7F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201FC79C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7E396B5C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7BD89165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3E4EBBF7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D8DB856" w14:textId="77777777" w:rsidR="002D6E71" w:rsidRPr="00FF430B" w:rsidRDefault="002D6E71" w:rsidP="00284ED0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5C0181BC" w14:textId="77777777" w:rsidR="002D6E71" w:rsidRPr="00FF430B" w:rsidRDefault="002D6E71" w:rsidP="000C0FCB">
      <w:pPr>
        <w:spacing w:line="276" w:lineRule="auto"/>
        <w:rPr>
          <w:rFonts w:eastAsia="PMingLiU"/>
          <w:b/>
          <w:lang w:val="ro-MD" w:eastAsia="zh-CN"/>
        </w:rPr>
      </w:pPr>
      <w:bookmarkStart w:id="2" w:name="_GoBack"/>
      <w:bookmarkEnd w:id="1"/>
      <w:bookmarkEnd w:id="2"/>
    </w:p>
    <w:sectPr w:rsidR="002D6E71" w:rsidRPr="00FF430B" w:rsidSect="000C0FCB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09CCE" w14:textId="77777777" w:rsidR="008F2BD8" w:rsidRDefault="008F2BD8" w:rsidP="00A20ACF">
      <w:r>
        <w:separator/>
      </w:r>
    </w:p>
  </w:endnote>
  <w:endnote w:type="continuationSeparator" w:id="0">
    <w:p w14:paraId="63CCA8E0" w14:textId="77777777" w:rsidR="008F2BD8" w:rsidRDefault="008F2BD8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FCB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34711" w14:textId="77777777" w:rsidR="008F2BD8" w:rsidRDefault="008F2BD8" w:rsidP="00A20ACF">
      <w:r>
        <w:separator/>
      </w:r>
    </w:p>
  </w:footnote>
  <w:footnote w:type="continuationSeparator" w:id="0">
    <w:p w14:paraId="195D84CD" w14:textId="77777777" w:rsidR="008F2BD8" w:rsidRDefault="008F2BD8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0FCB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BD8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23787-FE5F-4025-A9CF-84A80CAB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2021-06-21T08:15:00Z</dcterms:modified>
</cp:coreProperties>
</file>