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4EBDDC84" w14:textId="2F63258E" w:rsidR="00502EFF" w:rsidRPr="00FF430B" w:rsidRDefault="00502EFF" w:rsidP="00502EFF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2</w:t>
      </w:r>
    </w:p>
    <w:p w14:paraId="64C19F79" w14:textId="6D06F70D" w:rsidR="00502EFF" w:rsidRPr="00FF430B" w:rsidRDefault="00502EFF" w:rsidP="00502EFF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 xml:space="preserve">la </w:t>
      </w:r>
      <w:r w:rsidR="00843F26" w:rsidRPr="00FF430B">
        <w:rPr>
          <w:noProof w:val="0"/>
          <w:lang w:val="ro-MD"/>
        </w:rPr>
        <w:t>D</w:t>
      </w:r>
      <w:r w:rsidR="00E959CD">
        <w:rPr>
          <w:noProof w:val="0"/>
          <w:lang w:val="ro-MD"/>
        </w:rPr>
        <w:t>ocumentația standard nr.69</w:t>
      </w:r>
    </w:p>
    <w:p w14:paraId="730FD7E5" w14:textId="6BAAE958" w:rsidR="00502EFF" w:rsidRPr="00FF430B" w:rsidRDefault="00E959CD" w:rsidP="00502EFF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  <w:bookmarkStart w:id="0" w:name="_GoBack"/>
      <w:bookmarkEnd w:id="0"/>
    </w:p>
    <w:p w14:paraId="41DA5E75" w14:textId="77777777" w:rsidR="000E4D7D" w:rsidRPr="00FF430B" w:rsidRDefault="000E4D7D" w:rsidP="00502EFF">
      <w:pPr>
        <w:jc w:val="right"/>
        <w:rPr>
          <w:noProof w:val="0"/>
          <w:lang w:val="ro-MD"/>
        </w:rPr>
      </w:pPr>
    </w:p>
    <w:p w14:paraId="7166887D" w14:textId="77777777" w:rsidR="000E4D7D" w:rsidRPr="00FF430B" w:rsidRDefault="000E4D7D" w:rsidP="00502EFF">
      <w:pPr>
        <w:jc w:val="right"/>
        <w:rPr>
          <w:noProof w:val="0"/>
          <w:lang w:val="ro-MD"/>
        </w:rPr>
      </w:pPr>
    </w:p>
    <w:p w14:paraId="058F2963" w14:textId="77777777" w:rsidR="00BE362C" w:rsidRPr="00FF430B" w:rsidRDefault="00BE362C" w:rsidP="00BE362C">
      <w:pPr>
        <w:spacing w:before="120"/>
        <w:jc w:val="center"/>
        <w:outlineLvl w:val="0"/>
        <w:rPr>
          <w:b/>
          <w:noProof w:val="0"/>
          <w:sz w:val="28"/>
          <w:szCs w:val="28"/>
          <w:lang w:val="ro-MD" w:eastAsia="ru-RU"/>
        </w:rPr>
      </w:pPr>
      <w:r w:rsidRPr="00FF430B">
        <w:rPr>
          <w:b/>
          <w:noProof w:val="0"/>
          <w:sz w:val="28"/>
          <w:szCs w:val="28"/>
          <w:lang w:val="ro-MD" w:eastAsia="ru-RU"/>
        </w:rPr>
        <w:t>ANUNȚ DE PARTICIPARE</w:t>
      </w:r>
      <w:r w:rsidR="001C439F" w:rsidRPr="00FF430B">
        <w:rPr>
          <w:b/>
          <w:noProof w:val="0"/>
          <w:sz w:val="28"/>
          <w:szCs w:val="28"/>
          <w:lang w:val="ro-MD" w:eastAsia="ru-RU"/>
        </w:rPr>
        <w:t>,</w:t>
      </w:r>
      <w:r w:rsidR="00290D28" w:rsidRPr="00FF430B">
        <w:rPr>
          <w:b/>
          <w:noProof w:val="0"/>
          <w:sz w:val="28"/>
          <w:szCs w:val="28"/>
          <w:lang w:val="ro-MD" w:eastAsia="ru-RU"/>
        </w:rPr>
        <w:t xml:space="preserve"> INCLUSIV PENTRU PROCEDURILE </w:t>
      </w:r>
      <w:r w:rsidR="0062391F" w:rsidRPr="00FF430B">
        <w:rPr>
          <w:b/>
          <w:noProof w:val="0"/>
          <w:sz w:val="28"/>
          <w:szCs w:val="28"/>
          <w:lang w:val="ro-MD" w:eastAsia="ru-RU"/>
        </w:rPr>
        <w:t>DE PRESELECȚIE</w:t>
      </w:r>
      <w:r w:rsidR="007E463D" w:rsidRPr="00FF430B">
        <w:rPr>
          <w:b/>
          <w:noProof w:val="0"/>
          <w:sz w:val="28"/>
          <w:szCs w:val="28"/>
          <w:lang w:val="ro-MD" w:eastAsia="ru-RU"/>
        </w:rPr>
        <w:t>/PROCEDURILE NEGOCIATE</w:t>
      </w:r>
    </w:p>
    <w:p w14:paraId="603365BF" w14:textId="77777777" w:rsidR="00BE362C" w:rsidRPr="00FF430B" w:rsidRDefault="00BE362C" w:rsidP="00BE362C">
      <w:pPr>
        <w:rPr>
          <w:noProof w:val="0"/>
          <w:sz w:val="20"/>
          <w:szCs w:val="20"/>
          <w:lang w:val="ro-MD" w:eastAsia="ru-RU"/>
        </w:rPr>
      </w:pPr>
    </w:p>
    <w:p w14:paraId="2ED345BA" w14:textId="77777777" w:rsidR="00BE362C" w:rsidRPr="00FF430B" w:rsidRDefault="00BE362C" w:rsidP="001A1A16">
      <w:pPr>
        <w:shd w:val="clear" w:color="auto" w:fill="FFFFFF" w:themeFill="background1"/>
        <w:spacing w:before="12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privind achiziționarea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___________________________________________________________</w:t>
      </w:r>
      <w:r w:rsidR="00A211F8"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br/>
      </w:r>
      <w:r w:rsidR="00E706C1" w:rsidRPr="00FF430B">
        <w:rPr>
          <w:noProof w:val="0"/>
          <w:sz w:val="20"/>
          <w:lang w:val="ro-MD" w:eastAsia="ru-RU"/>
        </w:rPr>
        <w:t xml:space="preserve">                                                          </w:t>
      </w:r>
      <w:r w:rsidRPr="00FF430B">
        <w:rPr>
          <w:noProof w:val="0"/>
          <w:sz w:val="20"/>
          <w:lang w:val="ro-MD" w:eastAsia="ru-RU"/>
        </w:rPr>
        <w:t>(se indică obiectul achiziției)</w:t>
      </w:r>
      <w:r w:rsidRPr="00FF430B">
        <w:rPr>
          <w:b/>
          <w:noProof w:val="0"/>
          <w:lang w:val="ro-MD" w:eastAsia="ru-RU"/>
        </w:rPr>
        <w:br/>
        <w:t xml:space="preserve">prin procedura de </w:t>
      </w:r>
      <w:r w:rsidR="001A1A16" w:rsidRPr="00FF430B">
        <w:rPr>
          <w:b/>
          <w:noProof w:val="0"/>
          <w:lang w:val="ro-MD" w:eastAsia="ru-RU"/>
        </w:rPr>
        <w:t>a</w:t>
      </w:r>
      <w:r w:rsidRPr="00FF430B">
        <w:rPr>
          <w:b/>
          <w:noProof w:val="0"/>
          <w:lang w:val="ro-MD" w:eastAsia="ru-RU"/>
        </w:rPr>
        <w:t>chiziție______________________________________________________</w:t>
      </w:r>
      <w:r w:rsidRPr="00FF430B">
        <w:rPr>
          <w:b/>
          <w:noProof w:val="0"/>
          <w:lang w:val="ro-MD" w:eastAsia="ru-RU"/>
        </w:rPr>
        <w:br/>
      </w:r>
      <w:r w:rsidR="00E706C1" w:rsidRPr="00FF430B">
        <w:rPr>
          <w:noProof w:val="0"/>
          <w:sz w:val="20"/>
          <w:lang w:val="ro-MD" w:eastAsia="ru-RU"/>
        </w:rPr>
        <w:t xml:space="preserve">                                                          </w:t>
      </w:r>
      <w:r w:rsidRPr="00FF430B">
        <w:rPr>
          <w:noProof w:val="0"/>
          <w:sz w:val="20"/>
          <w:lang w:val="ro-MD" w:eastAsia="ru-RU"/>
        </w:rPr>
        <w:t>(tipul procedurii de achiziție)</w:t>
      </w:r>
    </w:p>
    <w:p w14:paraId="7A26B547" w14:textId="77777777" w:rsidR="00BE362C" w:rsidRPr="00FF430B" w:rsidRDefault="00BE362C" w:rsidP="001A1A16">
      <w:pPr>
        <w:shd w:val="clear" w:color="auto" w:fill="FFFFFF" w:themeFill="background1"/>
        <w:spacing w:before="120"/>
        <w:outlineLvl w:val="0"/>
        <w:rPr>
          <w:b/>
          <w:noProof w:val="0"/>
          <w:sz w:val="32"/>
          <w:szCs w:val="32"/>
          <w:lang w:val="ro-MD" w:eastAsia="ru-RU"/>
        </w:rPr>
      </w:pPr>
    </w:p>
    <w:p w14:paraId="3A055449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Denumirea autorității contractante: ____________________________________________</w:t>
      </w:r>
    </w:p>
    <w:p w14:paraId="797F5925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IDNO: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_____________________________________________________________________</w:t>
      </w:r>
    </w:p>
    <w:p w14:paraId="258BDE79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Adresa: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____________________________________________________________________</w:t>
      </w:r>
    </w:p>
    <w:p w14:paraId="01E28F85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Numărul de telefon/fax: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______________________________________________________</w:t>
      </w:r>
    </w:p>
    <w:p w14:paraId="6BA88056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Adresa de e-mail și </w:t>
      </w:r>
      <w:r w:rsidR="001C439F" w:rsidRPr="00FF430B">
        <w:rPr>
          <w:b/>
          <w:noProof w:val="0"/>
          <w:lang w:val="ro-MD" w:eastAsia="ru-RU"/>
        </w:rPr>
        <w:t xml:space="preserve">pagina web oficială </w:t>
      </w:r>
      <w:r w:rsidRPr="00FF430B">
        <w:rPr>
          <w:b/>
          <w:noProof w:val="0"/>
          <w:lang w:val="ro-MD" w:eastAsia="ru-RU"/>
        </w:rPr>
        <w:t xml:space="preserve">a autorității contractante: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</w:t>
      </w:r>
    </w:p>
    <w:p w14:paraId="3A5044BA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8" w:hanging="288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Adresa de e-mail sau </w:t>
      </w:r>
      <w:r w:rsidR="001C439F" w:rsidRPr="00FF430B">
        <w:rPr>
          <w:b/>
          <w:noProof w:val="0"/>
          <w:lang w:val="ro-MD" w:eastAsia="ru-RU"/>
        </w:rPr>
        <w:t xml:space="preserve">pagina web oficială </w:t>
      </w:r>
      <w:r w:rsidRPr="00FF430B">
        <w:rPr>
          <w:b/>
          <w:noProof w:val="0"/>
          <w:lang w:val="ro-MD" w:eastAsia="ru-RU"/>
        </w:rPr>
        <w:t xml:space="preserve">de la care se va putea obține accesul la documentația de atribuire: </w:t>
      </w:r>
      <w:r w:rsidRPr="00FF430B">
        <w:rPr>
          <w:b/>
          <w:i/>
          <w:noProof w:val="0"/>
          <w:lang w:val="ro-MD" w:eastAsia="ru-RU"/>
        </w:rPr>
        <w:t>documentația de atribuire este anexată în cadrul procedurii în SIA RSAP</w:t>
      </w:r>
    </w:p>
    <w:p w14:paraId="34696A1D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8" w:hanging="288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Tipul autorității contractante și obiectul principal de activitate (dacă este cazul, mențiunea că autoritatea contractantă este o autoritate centrală de achiziție sau că achiziția implică o altă formă de achiziție comună): __________________________________________________________________________________________________________________________</w:t>
      </w:r>
      <w:r w:rsidR="001A1A16" w:rsidRPr="00FF430B">
        <w:rPr>
          <w:b/>
          <w:noProof w:val="0"/>
          <w:lang w:val="ro-MD" w:eastAsia="ru-RU"/>
        </w:rPr>
        <w:t>____________________________</w:t>
      </w:r>
    </w:p>
    <w:p w14:paraId="4B18AC82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284"/>
          <w:tab w:val="right" w:pos="426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Cumpărătorul invită operatorii economici interesați, care îi pot satisface necesitățile, să participe la procedur</w:t>
      </w:r>
      <w:r w:rsidR="00093AE5" w:rsidRPr="00FF430B">
        <w:rPr>
          <w:b/>
          <w:noProof w:val="0"/>
          <w:lang w:val="ro-MD" w:eastAsia="ru-RU"/>
        </w:rPr>
        <w:t xml:space="preserve">a de achiziție privind </w:t>
      </w:r>
      <w:r w:rsidRPr="00FF430B">
        <w:rPr>
          <w:b/>
          <w:noProof w:val="0"/>
          <w:lang w:val="ro-MD" w:eastAsia="ru-RU"/>
        </w:rPr>
        <w:t>prestarea/executarea următoarelor servicii</w:t>
      </w:r>
      <w:r w:rsidR="00D012A2" w:rsidRPr="00FF430B">
        <w:rPr>
          <w:b/>
          <w:noProof w:val="0"/>
          <w:lang w:val="ro-MD" w:eastAsia="ru-RU"/>
        </w:rPr>
        <w:t xml:space="preserve"> de proiectare</w:t>
      </w:r>
      <w:r w:rsidRPr="00FF430B">
        <w:rPr>
          <w:b/>
          <w:noProof w:val="0"/>
          <w:lang w:val="ro-MD" w:eastAsia="ru-RU"/>
        </w:rPr>
        <w:t>/lucrări:</w:t>
      </w:r>
    </w:p>
    <w:tbl>
      <w:tblPr>
        <w:tblW w:w="10075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537"/>
        <w:gridCol w:w="1025"/>
        <w:gridCol w:w="2393"/>
        <w:gridCol w:w="990"/>
        <w:gridCol w:w="1170"/>
        <w:gridCol w:w="1980"/>
        <w:gridCol w:w="1980"/>
      </w:tblGrid>
      <w:tr w:rsidR="00BE362C" w:rsidRPr="00EC30C2" w14:paraId="5EA3946E" w14:textId="77777777" w:rsidTr="001A1A16">
        <w:trPr>
          <w:trHeight w:val="56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EC621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b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Nr. d/o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9DBB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b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Cod CPV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DC2F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b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 xml:space="preserve">Denumirea </w:t>
            </w:r>
            <w:r w:rsidR="00093AE5"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serviciilor de proiectare sau de lucrări</w:t>
            </w: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 xml:space="preserve"> solicitate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DB54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b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Unitatea de măsură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00DA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b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Cantitatea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D9525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b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Specificarea tehnică deplină solicitată, Standarde de referință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8023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b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Valoarea estimată</w:t>
            </w: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br/>
              <w:t>(se va indica pentru fiecare lot în parte)</w:t>
            </w:r>
          </w:p>
        </w:tc>
      </w:tr>
      <w:tr w:rsidR="00BE362C" w:rsidRPr="00EC30C2" w14:paraId="695490BD" w14:textId="77777777" w:rsidTr="001A1A16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385F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6A61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EB39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Lotul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B754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189C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05B1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3C27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</w:tr>
      <w:tr w:rsidR="00BE362C" w:rsidRPr="00EC30C2" w14:paraId="49A0E54F" w14:textId="77777777" w:rsidTr="001A1A16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8424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3EFB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FE3A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i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i/>
                <w:noProof w:val="0"/>
                <w:sz w:val="20"/>
                <w:szCs w:val="20"/>
                <w:lang w:val="ro-MD" w:eastAsia="ru-RU"/>
              </w:rPr>
              <w:t>[Lista pozițiilor din Lot]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9EC9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42D6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F6F5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DCC9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</w:tr>
      <w:tr w:rsidR="00BE362C" w:rsidRPr="00EC30C2" w14:paraId="474A05C6" w14:textId="77777777" w:rsidTr="001A1A16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DCD1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24F5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751C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Lotul 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B685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F631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8287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74EE1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</w:tr>
      <w:tr w:rsidR="00BE362C" w:rsidRPr="00EC30C2" w14:paraId="6E34A96E" w14:textId="77777777" w:rsidTr="001A1A16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5651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5604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A334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i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i/>
                <w:noProof w:val="0"/>
                <w:sz w:val="20"/>
                <w:szCs w:val="20"/>
                <w:lang w:val="ro-MD" w:eastAsia="ru-RU"/>
              </w:rPr>
              <w:t>[Lista pozițiilor din Lot]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F43C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5C78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23B0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E458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</w:tr>
      <w:tr w:rsidR="00BE362C" w:rsidRPr="00EC30C2" w14:paraId="4EC02ADB" w14:textId="77777777" w:rsidTr="001A1A16">
        <w:trPr>
          <w:trHeight w:val="397"/>
        </w:trPr>
        <w:tc>
          <w:tcPr>
            <w:tcW w:w="8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DA44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noProof w:val="0"/>
                <w:sz w:val="20"/>
                <w:szCs w:val="20"/>
                <w:lang w:val="ro-MD" w:eastAsia="ru-RU"/>
              </w:rPr>
              <w:t>Valoarea estimativă totală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65E7" w14:textId="77777777" w:rsidR="00BE362C" w:rsidRPr="00FF430B" w:rsidRDefault="00BE362C" w:rsidP="00BE362C">
            <w:pPr>
              <w:shd w:val="clear" w:color="auto" w:fill="FFFFFF" w:themeFill="background1"/>
              <w:spacing w:before="120"/>
              <w:jc w:val="center"/>
              <w:rPr>
                <w:noProof w:val="0"/>
                <w:sz w:val="20"/>
                <w:szCs w:val="20"/>
                <w:lang w:val="ro-MD" w:eastAsia="ru-RU"/>
              </w:rPr>
            </w:pPr>
          </w:p>
        </w:tc>
      </w:tr>
    </w:tbl>
    <w:p w14:paraId="3D38E887" w14:textId="77777777" w:rsidR="004C499F" w:rsidRPr="00FF430B" w:rsidRDefault="00816026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În cazul procedurilor </w:t>
      </w:r>
      <w:r w:rsidR="00631A2C" w:rsidRPr="00FF430B">
        <w:rPr>
          <w:b/>
          <w:noProof w:val="0"/>
          <w:lang w:val="ro-MD" w:eastAsia="ru-RU"/>
        </w:rPr>
        <w:t>de</w:t>
      </w:r>
      <w:r w:rsidRPr="00FF430B">
        <w:rPr>
          <w:b/>
          <w:noProof w:val="0"/>
          <w:lang w:val="ro-MD" w:eastAsia="ru-RU"/>
        </w:rPr>
        <w:t xml:space="preserve"> preselecție se indică numărul minim al candidaţilor şi, dacă este cazul, numărul maxim al acestora._______________________________________</w:t>
      </w:r>
      <w:r w:rsidR="00B40C4B" w:rsidRPr="00FF430B">
        <w:rPr>
          <w:b/>
          <w:noProof w:val="0"/>
          <w:lang w:val="ro-MD" w:eastAsia="ru-RU"/>
        </w:rPr>
        <w:t>__</w:t>
      </w:r>
    </w:p>
    <w:p w14:paraId="4B3D5C22" w14:textId="77777777" w:rsidR="004C499F" w:rsidRPr="00FF430B" w:rsidRDefault="00BE362C" w:rsidP="0042296C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ind w:left="357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În cazul în care contractul este împărțit pe loturi</w:t>
      </w:r>
      <w:r w:rsidR="001C439F" w:rsidRPr="00FF430B">
        <w:rPr>
          <w:b/>
          <w:noProof w:val="0"/>
          <w:lang w:val="ro-MD" w:eastAsia="ru-RU"/>
        </w:rPr>
        <w:t>,</w:t>
      </w:r>
      <w:r w:rsidRPr="00FF430B">
        <w:rPr>
          <w:b/>
          <w:noProof w:val="0"/>
          <w:lang w:val="ro-MD" w:eastAsia="ru-RU"/>
        </w:rPr>
        <w:t xml:space="preserve"> un operator economic poate depune </w:t>
      </w:r>
    </w:p>
    <w:p w14:paraId="0C045D12" w14:textId="77777777" w:rsidR="00BE362C" w:rsidRPr="00FF430B" w:rsidRDefault="00BE362C" w:rsidP="0042296C">
      <w:pPr>
        <w:shd w:val="clear" w:color="auto" w:fill="FFFFFF" w:themeFill="background1"/>
        <w:tabs>
          <w:tab w:val="right" w:pos="426"/>
        </w:tabs>
        <w:ind w:left="357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oferta (se va selecta):</w:t>
      </w:r>
    </w:p>
    <w:p w14:paraId="1E73316A" w14:textId="77777777" w:rsidR="00BE362C" w:rsidRPr="00FF430B" w:rsidRDefault="00BE362C" w:rsidP="002F556B">
      <w:pPr>
        <w:numPr>
          <w:ilvl w:val="0"/>
          <w:numId w:val="26"/>
        </w:numPr>
        <w:shd w:val="clear" w:color="auto" w:fill="FFFFFF" w:themeFill="background1"/>
        <w:tabs>
          <w:tab w:val="right" w:pos="426"/>
        </w:tabs>
        <w:rPr>
          <w:noProof w:val="0"/>
          <w:lang w:val="ro-MD" w:eastAsia="ru-RU"/>
        </w:rPr>
      </w:pPr>
      <w:r w:rsidRPr="00FF430B">
        <w:rPr>
          <w:noProof w:val="0"/>
          <w:lang w:val="ro-MD" w:eastAsia="ru-RU"/>
        </w:rPr>
        <w:t>Pentru un singur lot;</w:t>
      </w:r>
    </w:p>
    <w:p w14:paraId="443B79FD" w14:textId="77777777" w:rsidR="00BE362C" w:rsidRPr="00FF430B" w:rsidRDefault="00BE362C" w:rsidP="002F556B">
      <w:pPr>
        <w:numPr>
          <w:ilvl w:val="0"/>
          <w:numId w:val="26"/>
        </w:numPr>
        <w:shd w:val="clear" w:color="auto" w:fill="FFFFFF" w:themeFill="background1"/>
        <w:tabs>
          <w:tab w:val="right" w:pos="426"/>
        </w:tabs>
        <w:rPr>
          <w:noProof w:val="0"/>
          <w:lang w:val="ro-MD" w:eastAsia="ru-RU"/>
        </w:rPr>
      </w:pPr>
      <w:r w:rsidRPr="00FF430B">
        <w:rPr>
          <w:noProof w:val="0"/>
          <w:lang w:val="ro-MD" w:eastAsia="ru-RU"/>
        </w:rPr>
        <w:t>Pentru mai multe loturi;</w:t>
      </w:r>
    </w:p>
    <w:p w14:paraId="38C3A784" w14:textId="77777777" w:rsidR="00BE362C" w:rsidRPr="00FF430B" w:rsidRDefault="00BE362C" w:rsidP="002F556B">
      <w:pPr>
        <w:numPr>
          <w:ilvl w:val="0"/>
          <w:numId w:val="26"/>
        </w:numPr>
        <w:shd w:val="clear" w:color="auto" w:fill="FFFFFF" w:themeFill="background1"/>
        <w:tabs>
          <w:tab w:val="right" w:pos="426"/>
        </w:tabs>
        <w:rPr>
          <w:noProof w:val="0"/>
          <w:lang w:val="ro-MD" w:eastAsia="ru-RU"/>
        </w:rPr>
      </w:pPr>
      <w:r w:rsidRPr="00FF430B">
        <w:rPr>
          <w:noProof w:val="0"/>
          <w:lang w:val="ro-MD" w:eastAsia="ru-RU"/>
        </w:rPr>
        <w:t>Pentru toate loturile;</w:t>
      </w:r>
    </w:p>
    <w:p w14:paraId="44FE4D2B" w14:textId="77777777" w:rsidR="00BE362C" w:rsidRPr="00FF430B" w:rsidRDefault="00BE362C" w:rsidP="002F556B">
      <w:pPr>
        <w:numPr>
          <w:ilvl w:val="0"/>
          <w:numId w:val="26"/>
        </w:numPr>
        <w:shd w:val="clear" w:color="auto" w:fill="FFFFFF" w:themeFill="background1"/>
        <w:tabs>
          <w:tab w:val="right" w:pos="426"/>
        </w:tabs>
        <w:rPr>
          <w:noProof w:val="0"/>
          <w:lang w:val="ro-MD" w:eastAsia="ru-RU"/>
        </w:rPr>
      </w:pPr>
      <w:r w:rsidRPr="00FF430B">
        <w:rPr>
          <w:noProof w:val="0"/>
          <w:lang w:val="ro-MD" w:eastAsia="ru-RU"/>
        </w:rPr>
        <w:lastRenderedPageBreak/>
        <w:t>Alte limitări privind numărul de loturi care pot fi atribuite aceluiași ofertant___</w:t>
      </w:r>
      <w:r w:rsidR="00CE3D8F" w:rsidRPr="00FF430B">
        <w:rPr>
          <w:noProof w:val="0"/>
          <w:lang w:val="ro-MD" w:eastAsia="ru-RU"/>
        </w:rPr>
        <w:t>______</w:t>
      </w:r>
      <w:r w:rsidR="00B40C4B" w:rsidRPr="00FF430B">
        <w:rPr>
          <w:noProof w:val="0"/>
          <w:lang w:val="ro-MD" w:eastAsia="ru-RU"/>
        </w:rPr>
        <w:t>__</w:t>
      </w:r>
    </w:p>
    <w:p w14:paraId="6AE338C5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Admiterea sau interzicerea ofertelor alternative: ________________________</w:t>
      </w:r>
      <w:r w:rsidR="0042296C" w:rsidRPr="00FF430B">
        <w:rPr>
          <w:b/>
          <w:noProof w:val="0"/>
          <w:lang w:val="ro-MD" w:eastAsia="ru-RU"/>
        </w:rPr>
        <w:t>_______</w:t>
      </w:r>
      <w:r w:rsidR="00B40C4B" w:rsidRPr="00FF430B">
        <w:rPr>
          <w:b/>
          <w:noProof w:val="0"/>
          <w:lang w:val="ro-MD" w:eastAsia="ru-RU"/>
        </w:rPr>
        <w:t>_</w:t>
      </w:r>
    </w:p>
    <w:p w14:paraId="2A05C8B7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ind w:left="6206"/>
        <w:rPr>
          <w:noProof w:val="0"/>
          <w:sz w:val="20"/>
          <w:lang w:val="ro-MD" w:eastAsia="ru-RU"/>
        </w:rPr>
      </w:pPr>
      <w:r w:rsidRPr="00FF430B">
        <w:rPr>
          <w:noProof w:val="0"/>
          <w:sz w:val="20"/>
          <w:lang w:val="ro-MD" w:eastAsia="ru-RU"/>
        </w:rPr>
        <w:t>(indicați se admite sau nu se admite)</w:t>
      </w:r>
    </w:p>
    <w:p w14:paraId="3AF1E4BB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</w:t>
      </w:r>
      <w:r w:rsidR="00093AE5" w:rsidRPr="00FF430B">
        <w:rPr>
          <w:b/>
          <w:noProof w:val="0"/>
          <w:lang w:val="ro-MD" w:eastAsia="ru-RU"/>
        </w:rPr>
        <w:t xml:space="preserve">ermenii și condițiile de </w:t>
      </w:r>
      <w:r w:rsidRPr="00FF430B">
        <w:rPr>
          <w:b/>
          <w:noProof w:val="0"/>
          <w:lang w:val="ro-MD" w:eastAsia="ru-RU"/>
        </w:rPr>
        <w:t>prestare/executare solicitați: __________________________________________________________</w:t>
      </w:r>
      <w:r w:rsidR="001A1A16" w:rsidRPr="00FF430B">
        <w:rPr>
          <w:b/>
          <w:noProof w:val="0"/>
          <w:lang w:val="ro-MD" w:eastAsia="ru-RU"/>
        </w:rPr>
        <w:t>_________________</w:t>
      </w:r>
    </w:p>
    <w:p w14:paraId="6CE0A203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Termenul de valabilitate a contractului</w:t>
      </w:r>
      <w:r w:rsidR="001A1A16" w:rsidRPr="00FF430B">
        <w:rPr>
          <w:b/>
          <w:noProof w:val="0"/>
          <w:lang w:val="ro-MD" w:eastAsia="ru-RU"/>
        </w:rPr>
        <w:t>:______</w:t>
      </w:r>
      <w:r w:rsidRPr="00FF430B">
        <w:rPr>
          <w:b/>
          <w:noProof w:val="0"/>
          <w:lang w:val="ro-MD" w:eastAsia="ru-RU"/>
        </w:rPr>
        <w:t>_________________________</w:t>
      </w:r>
      <w:r w:rsidR="0042296C" w:rsidRPr="00FF430B">
        <w:rPr>
          <w:b/>
          <w:noProof w:val="0"/>
          <w:lang w:val="ro-MD" w:eastAsia="ru-RU"/>
        </w:rPr>
        <w:t>_________</w:t>
      </w:r>
    </w:p>
    <w:p w14:paraId="00B44342" w14:textId="77777777" w:rsidR="00BE362C" w:rsidRPr="00FF430B" w:rsidRDefault="00BE362C" w:rsidP="002F556B">
      <w:pPr>
        <w:numPr>
          <w:ilvl w:val="0"/>
          <w:numId w:val="25"/>
        </w:numPr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Contract de achiziție rezervat atelierelor protejate sau că acesta poate fi executat numai în cadrul unor programe de angajare protejată (după caz): _____</w:t>
      </w:r>
      <w:r w:rsidR="001A1A16" w:rsidRPr="00FF430B">
        <w:rPr>
          <w:b/>
          <w:noProof w:val="0"/>
          <w:lang w:val="ro-MD" w:eastAsia="ru-RU"/>
        </w:rPr>
        <w:t>___________________</w:t>
      </w:r>
    </w:p>
    <w:p w14:paraId="1E84D953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ind w:left="7560" w:hanging="630"/>
        <w:contextualSpacing/>
        <w:rPr>
          <w:noProof w:val="0"/>
          <w:sz w:val="20"/>
          <w:lang w:val="ro-MD" w:eastAsia="ru-RU"/>
        </w:rPr>
      </w:pPr>
      <w:r w:rsidRPr="00FF430B">
        <w:rPr>
          <w:noProof w:val="0"/>
          <w:sz w:val="20"/>
          <w:lang w:val="ro-MD" w:eastAsia="ru-RU"/>
        </w:rPr>
        <w:t>(indicați da sau nu)</w:t>
      </w:r>
    </w:p>
    <w:p w14:paraId="69920E48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Prestarea serviciului este rezervată unei anumite profesii în temeiul unor </w:t>
      </w:r>
      <w:r w:rsidR="00A57290" w:rsidRPr="00FF430B">
        <w:rPr>
          <w:b/>
          <w:noProof w:val="0"/>
          <w:lang w:val="ro-MD" w:eastAsia="ru-RU"/>
        </w:rPr>
        <w:t>legi</w:t>
      </w:r>
      <w:r w:rsidRPr="00FF430B">
        <w:rPr>
          <w:b/>
          <w:noProof w:val="0"/>
          <w:lang w:val="ro-MD" w:eastAsia="ru-RU"/>
        </w:rPr>
        <w:t>sau al unor acte administrative (după caz): ______________________________________________________________________</w:t>
      </w:r>
      <w:r w:rsidR="001A1A16" w:rsidRPr="00FF430B">
        <w:rPr>
          <w:b/>
          <w:noProof w:val="0"/>
          <w:lang w:val="ro-MD" w:eastAsia="ru-RU"/>
        </w:rPr>
        <w:t>____</w:t>
      </w:r>
    </w:p>
    <w:p w14:paraId="233AD04A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contextualSpacing/>
        <w:jc w:val="center"/>
        <w:rPr>
          <w:noProof w:val="0"/>
          <w:sz w:val="20"/>
          <w:lang w:val="ro-MD" w:eastAsia="ru-RU"/>
        </w:rPr>
      </w:pPr>
      <w:r w:rsidRPr="00FF430B">
        <w:rPr>
          <w:noProof w:val="0"/>
          <w:sz w:val="20"/>
          <w:lang w:val="ro-MD" w:eastAsia="ru-RU"/>
        </w:rPr>
        <w:t xml:space="preserve">(se menționează respectivele </w:t>
      </w:r>
      <w:r w:rsidR="00AD62DE" w:rsidRPr="00FF430B">
        <w:rPr>
          <w:noProof w:val="0"/>
          <w:sz w:val="20"/>
          <w:lang w:val="ro-MD" w:eastAsia="ru-RU"/>
        </w:rPr>
        <w:t xml:space="preserve">legi </w:t>
      </w:r>
      <w:r w:rsidRPr="00FF430B">
        <w:rPr>
          <w:noProof w:val="0"/>
          <w:sz w:val="20"/>
          <w:lang w:val="ro-MD" w:eastAsia="ru-RU"/>
        </w:rPr>
        <w:t>și acte administrative)</w:t>
      </w:r>
    </w:p>
    <w:p w14:paraId="225566E0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Scurta descriere a criteriilor privind eligibilitatea operatorilor economici care pot determina eliminarea acestora și a criteriilor de selecție</w:t>
      </w:r>
      <w:r w:rsidR="00292856" w:rsidRPr="00FF430B">
        <w:rPr>
          <w:b/>
          <w:noProof w:val="0"/>
          <w:lang w:val="ro-MD" w:eastAsia="ru-RU"/>
        </w:rPr>
        <w:t>/</w:t>
      </w:r>
      <w:r w:rsidR="00602562" w:rsidRPr="00FF430B">
        <w:rPr>
          <w:b/>
          <w:noProof w:val="0"/>
          <w:lang w:val="ro-MD" w:eastAsia="ru-RU"/>
        </w:rPr>
        <w:t xml:space="preserve">de </w:t>
      </w:r>
      <w:r w:rsidR="00292856" w:rsidRPr="00FF430B">
        <w:rPr>
          <w:b/>
          <w:noProof w:val="0"/>
          <w:lang w:val="ro-MD" w:eastAsia="ru-RU"/>
        </w:rPr>
        <w:t>preselecție</w:t>
      </w:r>
      <w:r w:rsidRPr="00FF430B">
        <w:rPr>
          <w:b/>
          <w:noProof w:val="0"/>
          <w:lang w:val="ro-MD" w:eastAsia="ru-RU"/>
        </w:rPr>
        <w:t xml:space="preserve">; nivelul minim (nivelurile minime) al (ale) cerințelor eventual impuse; se menționeazăinformațiile solicitate (DUAE, documentație):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575"/>
        <w:gridCol w:w="3767"/>
        <w:gridCol w:w="3526"/>
        <w:gridCol w:w="1618"/>
      </w:tblGrid>
      <w:tr w:rsidR="00BE362C" w:rsidRPr="00EC30C2" w14:paraId="55FCB16C" w14:textId="77777777" w:rsidTr="0015247E">
        <w:tc>
          <w:tcPr>
            <w:tcW w:w="576" w:type="dxa"/>
            <w:shd w:val="clear" w:color="auto" w:fill="auto"/>
          </w:tcPr>
          <w:p w14:paraId="4158577F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Nr. d/o</w:t>
            </w:r>
          </w:p>
        </w:tc>
        <w:tc>
          <w:tcPr>
            <w:tcW w:w="3810" w:type="dxa"/>
            <w:shd w:val="clear" w:color="auto" w:fill="auto"/>
          </w:tcPr>
          <w:p w14:paraId="75217ED9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Descrierea criteriului/cerinței</w:t>
            </w:r>
          </w:p>
        </w:tc>
        <w:tc>
          <w:tcPr>
            <w:tcW w:w="3563" w:type="dxa"/>
            <w:shd w:val="clear" w:color="auto" w:fill="auto"/>
          </w:tcPr>
          <w:p w14:paraId="210C3143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Mod de demonstrare a îndeplinirii criteriului/cerinței:</w:t>
            </w:r>
          </w:p>
        </w:tc>
        <w:tc>
          <w:tcPr>
            <w:tcW w:w="1621" w:type="dxa"/>
            <w:shd w:val="clear" w:color="auto" w:fill="auto"/>
          </w:tcPr>
          <w:p w14:paraId="6BCA9681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Nivelul minim/</w:t>
            </w: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br/>
              <w:t>Obligativitatea</w:t>
            </w:r>
          </w:p>
        </w:tc>
      </w:tr>
      <w:tr w:rsidR="00BE362C" w:rsidRPr="00EC30C2" w14:paraId="7BE02D7C" w14:textId="77777777" w:rsidTr="0015247E">
        <w:tc>
          <w:tcPr>
            <w:tcW w:w="576" w:type="dxa"/>
            <w:shd w:val="clear" w:color="auto" w:fill="auto"/>
          </w:tcPr>
          <w:p w14:paraId="5A2F5F10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3810" w:type="dxa"/>
            <w:shd w:val="clear" w:color="auto" w:fill="auto"/>
          </w:tcPr>
          <w:p w14:paraId="665ED90E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3563" w:type="dxa"/>
            <w:shd w:val="clear" w:color="auto" w:fill="auto"/>
          </w:tcPr>
          <w:p w14:paraId="5FB9CBAB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1621" w:type="dxa"/>
            <w:shd w:val="clear" w:color="auto" w:fill="auto"/>
          </w:tcPr>
          <w:p w14:paraId="75C75A4D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</w:tr>
      <w:tr w:rsidR="00BE362C" w:rsidRPr="00EC30C2" w14:paraId="27626451" w14:textId="77777777" w:rsidTr="0015247E">
        <w:tc>
          <w:tcPr>
            <w:tcW w:w="576" w:type="dxa"/>
            <w:shd w:val="clear" w:color="auto" w:fill="auto"/>
          </w:tcPr>
          <w:p w14:paraId="623DF571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3810" w:type="dxa"/>
            <w:shd w:val="clear" w:color="auto" w:fill="auto"/>
          </w:tcPr>
          <w:p w14:paraId="7DFDD294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3563" w:type="dxa"/>
            <w:shd w:val="clear" w:color="auto" w:fill="auto"/>
          </w:tcPr>
          <w:p w14:paraId="0D847280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1621" w:type="dxa"/>
            <w:shd w:val="clear" w:color="auto" w:fill="auto"/>
          </w:tcPr>
          <w:p w14:paraId="2D29605C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</w:tr>
    </w:tbl>
    <w:p w14:paraId="04AF486D" w14:textId="744E2BC1" w:rsidR="0015247E" w:rsidRPr="00FF430B" w:rsidRDefault="0015247E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Garanția pentru ofertă, după caz ________________</w:t>
      </w:r>
      <w:r w:rsidRPr="00FF430B">
        <w:rPr>
          <w:lang w:val="ro-MD"/>
        </w:rPr>
        <w:t>,</w:t>
      </w:r>
      <w:r w:rsidR="00FE38A6" w:rsidRPr="00FF430B">
        <w:rPr>
          <w:lang w:val="ro-MD"/>
        </w:rPr>
        <w:t xml:space="preserve"> </w:t>
      </w:r>
      <w:r w:rsidRPr="00FF430B">
        <w:rPr>
          <w:b/>
          <w:noProof w:val="0"/>
          <w:lang w:val="ro-MD" w:eastAsia="ru-RU"/>
        </w:rPr>
        <w:t>cuantumul___________________.</w:t>
      </w:r>
    </w:p>
    <w:p w14:paraId="537A3EA2" w14:textId="77777777" w:rsidR="0015247E" w:rsidRPr="00FF430B" w:rsidRDefault="00F6465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Termenul de garanție a lucrărilor</w:t>
      </w:r>
      <w:r w:rsidR="00984FA2" w:rsidRPr="00FF430B">
        <w:rPr>
          <w:b/>
          <w:noProof w:val="0"/>
          <w:lang w:val="ro-MD" w:eastAsia="ru-RU"/>
        </w:rPr>
        <w:t>sau serviciilor de proiectare și de lucrări</w:t>
      </w:r>
      <w:r w:rsidRPr="00FF430B">
        <w:rPr>
          <w:b/>
          <w:noProof w:val="0"/>
          <w:lang w:val="ro-MD" w:eastAsia="ru-RU"/>
        </w:rPr>
        <w:t>_______</w:t>
      </w:r>
      <w:r w:rsidR="00984FA2" w:rsidRPr="00FF430B">
        <w:rPr>
          <w:b/>
          <w:noProof w:val="0"/>
          <w:lang w:val="ro-MD" w:eastAsia="ru-RU"/>
        </w:rPr>
        <w:t>__</w:t>
      </w:r>
      <w:r w:rsidRPr="00FF430B">
        <w:rPr>
          <w:b/>
          <w:noProof w:val="0"/>
          <w:lang w:val="ro-MD" w:eastAsia="ru-RU"/>
        </w:rPr>
        <w:t>_.</w:t>
      </w:r>
    </w:p>
    <w:p w14:paraId="13C1C02B" w14:textId="0F3B62E9" w:rsidR="00F6465C" w:rsidRPr="00FF430B" w:rsidRDefault="00F6465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Garanția de bună execuție a contractului, după caz______________,</w:t>
      </w:r>
      <w:r w:rsidR="00FE38A6" w:rsidRPr="00FF430B">
        <w:rPr>
          <w:b/>
          <w:noProof w:val="0"/>
          <w:lang w:val="ro-MD" w:eastAsia="ru-RU"/>
        </w:rPr>
        <w:t xml:space="preserve"> </w:t>
      </w:r>
      <w:r w:rsidRPr="00FF430B">
        <w:rPr>
          <w:b/>
          <w:noProof w:val="0"/>
          <w:lang w:val="ro-MD" w:eastAsia="ru-RU"/>
        </w:rPr>
        <w:t>cuantumul______.</w:t>
      </w:r>
    </w:p>
    <w:p w14:paraId="0AF5FA01" w14:textId="4D6C4054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Motivul recurgerii la procedura accelerată (în cazul licitației deschise, restr</w:t>
      </w:r>
      <w:r w:rsidR="00C32CB2" w:rsidRPr="00FF430B">
        <w:rPr>
          <w:b/>
          <w:noProof w:val="0"/>
          <w:lang w:val="ro-MD" w:eastAsia="ru-RU"/>
        </w:rPr>
        <w:t>â</w:t>
      </w:r>
      <w:r w:rsidRPr="00FF430B">
        <w:rPr>
          <w:b/>
          <w:noProof w:val="0"/>
          <w:lang w:val="ro-MD" w:eastAsia="ru-RU"/>
        </w:rPr>
        <w:t>nse</w:t>
      </w:r>
      <w:r w:rsidR="00FE38A6" w:rsidRPr="00FF430B">
        <w:rPr>
          <w:b/>
          <w:noProof w:val="0"/>
          <w:lang w:val="ro-MD" w:eastAsia="ru-RU"/>
        </w:rPr>
        <w:t xml:space="preserve"> </w:t>
      </w:r>
      <w:r w:rsidRPr="00FF430B">
        <w:rPr>
          <w:b/>
          <w:noProof w:val="0"/>
          <w:lang w:val="ro-MD" w:eastAsia="ru-RU"/>
        </w:rPr>
        <w:t>și a procedurii negociate), după caz________________________________________________</w:t>
      </w:r>
    </w:p>
    <w:p w14:paraId="1984BDAD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Tehnici și instrumente specifice de atribuire (dacă este cazul specificați dacă se va utiliza acordul-cadru, sistemul dinamic de achiziție sau licitația electronică):_______</w:t>
      </w:r>
      <w:r w:rsidR="009F3CEA" w:rsidRPr="00FF430B">
        <w:rPr>
          <w:b/>
          <w:noProof w:val="0"/>
          <w:lang w:val="ro-MD" w:eastAsia="ru-RU"/>
        </w:rPr>
        <w:t>_</w:t>
      </w:r>
      <w:r w:rsidRPr="00FF430B">
        <w:rPr>
          <w:b/>
          <w:noProof w:val="0"/>
          <w:lang w:val="ro-MD" w:eastAsia="ru-RU"/>
        </w:rPr>
        <w:t>_</w:t>
      </w:r>
    </w:p>
    <w:p w14:paraId="146D4A00" w14:textId="77777777" w:rsidR="00BE362C" w:rsidRPr="00FF430B" w:rsidRDefault="00BE362C" w:rsidP="002F556B">
      <w:pPr>
        <w:numPr>
          <w:ilvl w:val="0"/>
          <w:numId w:val="25"/>
        </w:numPr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Condiții speciale de care depinde îndeplinirea contractului (</w:t>
      </w:r>
      <w:r w:rsidRPr="00FF430B">
        <w:rPr>
          <w:noProof w:val="0"/>
          <w:lang w:val="ro-MD" w:eastAsia="ru-RU"/>
        </w:rPr>
        <w:t>indicați după caz</w:t>
      </w:r>
      <w:r w:rsidRPr="00FF430B">
        <w:rPr>
          <w:b/>
          <w:noProof w:val="0"/>
          <w:lang w:val="ro-MD" w:eastAsia="ru-RU"/>
        </w:rPr>
        <w:t>): ______________________________________________</w:t>
      </w:r>
      <w:r w:rsidR="00CB0AEA" w:rsidRPr="00FF430B">
        <w:rPr>
          <w:b/>
          <w:noProof w:val="0"/>
          <w:lang w:val="ro-MD" w:eastAsia="ru-RU"/>
        </w:rPr>
        <w:t>________________________</w:t>
      </w:r>
      <w:r w:rsidRPr="00FF430B">
        <w:rPr>
          <w:b/>
          <w:noProof w:val="0"/>
          <w:lang w:val="ro-MD" w:eastAsia="ru-RU"/>
        </w:rPr>
        <w:t>_</w:t>
      </w:r>
      <w:r w:rsidR="009F3CEA" w:rsidRPr="00FF430B">
        <w:rPr>
          <w:b/>
          <w:noProof w:val="0"/>
          <w:lang w:val="ro-MD" w:eastAsia="ru-RU"/>
        </w:rPr>
        <w:t>______</w:t>
      </w:r>
    </w:p>
    <w:p w14:paraId="3FBCA5A9" w14:textId="77777777" w:rsidR="00EF4276" w:rsidRPr="00FF430B" w:rsidRDefault="00EF4276" w:rsidP="00EF4276">
      <w:pPr>
        <w:numPr>
          <w:ilvl w:val="0"/>
          <w:numId w:val="25"/>
        </w:numPr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bookmarkStart w:id="1" w:name="_Hlk71621175"/>
      <w:r w:rsidRPr="00FF430B">
        <w:rPr>
          <w:b/>
          <w:noProof w:val="0"/>
          <w:lang w:val="ro-MD" w:eastAsia="ru-RU"/>
        </w:rPr>
        <w:t>Ofertele se prezintă în valuta________________</w:t>
      </w:r>
      <w:bookmarkEnd w:id="1"/>
      <w:r w:rsidRPr="00FF430B">
        <w:rPr>
          <w:b/>
          <w:noProof w:val="0"/>
          <w:lang w:val="ro-MD" w:eastAsia="ru-RU"/>
        </w:rPr>
        <w:t>_________________________________</w:t>
      </w:r>
    </w:p>
    <w:p w14:paraId="432C1F0F" w14:textId="77777777" w:rsidR="00BE362C" w:rsidRPr="00FF430B" w:rsidRDefault="00BE362C" w:rsidP="002F556B">
      <w:pPr>
        <w:numPr>
          <w:ilvl w:val="0"/>
          <w:numId w:val="25"/>
        </w:numPr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Criteriul de evaluare aplicat pentru </w:t>
      </w:r>
      <w:r w:rsidR="009D14A7" w:rsidRPr="00FF430B">
        <w:rPr>
          <w:b/>
          <w:noProof w:val="0"/>
          <w:lang w:val="ro-MD" w:eastAsia="ru-RU"/>
        </w:rPr>
        <w:t>atribuirea</w:t>
      </w:r>
      <w:r w:rsidR="00E706C1" w:rsidRPr="00FF430B">
        <w:rPr>
          <w:b/>
          <w:noProof w:val="0"/>
          <w:lang w:val="ro-MD" w:eastAsia="ru-RU"/>
        </w:rPr>
        <w:t xml:space="preserve"> </w:t>
      </w:r>
      <w:r w:rsidRPr="00FF430B">
        <w:rPr>
          <w:b/>
          <w:noProof w:val="0"/>
          <w:lang w:val="ro-MD" w:eastAsia="ru-RU"/>
        </w:rPr>
        <w:t>contractului:____________</w:t>
      </w:r>
      <w:r w:rsidR="009F3CEA" w:rsidRPr="00FF430B">
        <w:rPr>
          <w:b/>
          <w:noProof w:val="0"/>
          <w:lang w:val="ro-MD" w:eastAsia="ru-RU"/>
        </w:rPr>
        <w:t>________</w:t>
      </w:r>
      <w:r w:rsidR="00EF4276" w:rsidRPr="00FF430B">
        <w:rPr>
          <w:b/>
          <w:noProof w:val="0"/>
          <w:lang w:val="ro-MD" w:eastAsia="ru-RU"/>
        </w:rPr>
        <w:t>___</w:t>
      </w:r>
    </w:p>
    <w:p w14:paraId="0EB0540D" w14:textId="77777777" w:rsidR="00BE362C" w:rsidRPr="00FF430B" w:rsidRDefault="00BE362C" w:rsidP="002F556B">
      <w:pPr>
        <w:numPr>
          <w:ilvl w:val="0"/>
          <w:numId w:val="25"/>
        </w:numPr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Factorii de evaluare a ofertei celei mai avantajoase din punct de vedere economic, precum și ponderile lor: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576"/>
        <w:gridCol w:w="7122"/>
        <w:gridCol w:w="1788"/>
      </w:tblGrid>
      <w:tr w:rsidR="00BE362C" w:rsidRPr="00EC30C2" w14:paraId="5894E2AC" w14:textId="77777777" w:rsidTr="001A1A16">
        <w:tc>
          <w:tcPr>
            <w:tcW w:w="577" w:type="dxa"/>
            <w:shd w:val="clear" w:color="auto" w:fill="auto"/>
          </w:tcPr>
          <w:p w14:paraId="1D9522C8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Nr. d/o</w:t>
            </w:r>
          </w:p>
        </w:tc>
        <w:tc>
          <w:tcPr>
            <w:tcW w:w="7248" w:type="dxa"/>
            <w:shd w:val="clear" w:color="auto" w:fill="auto"/>
          </w:tcPr>
          <w:p w14:paraId="7D642500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Denumirea factorului de evaluare</w:t>
            </w:r>
          </w:p>
        </w:tc>
        <w:tc>
          <w:tcPr>
            <w:tcW w:w="1800" w:type="dxa"/>
            <w:shd w:val="clear" w:color="auto" w:fill="auto"/>
          </w:tcPr>
          <w:p w14:paraId="05EC62BF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Ponderea%</w:t>
            </w:r>
          </w:p>
        </w:tc>
      </w:tr>
      <w:tr w:rsidR="00BE362C" w:rsidRPr="00EC30C2" w14:paraId="19E42FF1" w14:textId="77777777" w:rsidTr="001A1A16">
        <w:tc>
          <w:tcPr>
            <w:tcW w:w="577" w:type="dxa"/>
            <w:shd w:val="clear" w:color="auto" w:fill="auto"/>
          </w:tcPr>
          <w:p w14:paraId="62C8BD8B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7248" w:type="dxa"/>
            <w:shd w:val="clear" w:color="auto" w:fill="auto"/>
          </w:tcPr>
          <w:p w14:paraId="4A1C6E43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1800" w:type="dxa"/>
            <w:shd w:val="clear" w:color="auto" w:fill="auto"/>
          </w:tcPr>
          <w:p w14:paraId="3FBEE857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</w:tr>
      <w:tr w:rsidR="00BE362C" w:rsidRPr="00EC30C2" w14:paraId="76091EE8" w14:textId="77777777" w:rsidTr="001A1A16">
        <w:tc>
          <w:tcPr>
            <w:tcW w:w="577" w:type="dxa"/>
            <w:shd w:val="clear" w:color="auto" w:fill="auto"/>
          </w:tcPr>
          <w:p w14:paraId="620FFE53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7248" w:type="dxa"/>
            <w:shd w:val="clear" w:color="auto" w:fill="auto"/>
          </w:tcPr>
          <w:p w14:paraId="1A9CA4D3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1800" w:type="dxa"/>
            <w:shd w:val="clear" w:color="auto" w:fill="auto"/>
          </w:tcPr>
          <w:p w14:paraId="066BF0FF" w14:textId="77777777" w:rsidR="00BE362C" w:rsidRPr="00FF430B" w:rsidRDefault="00BE362C" w:rsidP="00BE362C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</w:tr>
    </w:tbl>
    <w:p w14:paraId="56F393EE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Termenul limită de depunere/deschidere a ofertelor:</w:t>
      </w:r>
    </w:p>
    <w:p w14:paraId="597EEFCB" w14:textId="77777777" w:rsidR="00BE362C" w:rsidRPr="00FF430B" w:rsidRDefault="00EF4276" w:rsidP="002F556B">
      <w:pPr>
        <w:numPr>
          <w:ilvl w:val="0"/>
          <w:numId w:val="27"/>
        </w:numPr>
        <w:shd w:val="clear" w:color="auto" w:fill="FFFFFF" w:themeFill="background1"/>
        <w:tabs>
          <w:tab w:val="right" w:pos="426"/>
        </w:tabs>
        <w:spacing w:before="12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conform SIA RSAP /</w:t>
      </w:r>
      <w:r w:rsidR="00BE362C" w:rsidRPr="00FF430B">
        <w:rPr>
          <w:b/>
          <w:noProof w:val="0"/>
          <w:lang w:val="ro-MD" w:eastAsia="ru-RU"/>
        </w:rPr>
        <w:t xml:space="preserve">până la: </w:t>
      </w:r>
      <w:r w:rsidR="00BE362C" w:rsidRPr="00FF430B">
        <w:rPr>
          <w:b/>
          <w:i/>
          <w:noProof w:val="0"/>
          <w:lang w:val="ro-MD" w:eastAsia="ru-RU"/>
        </w:rPr>
        <w:t>[ora exactă]</w:t>
      </w:r>
      <w:r w:rsidR="00BE362C" w:rsidRPr="00FF430B">
        <w:rPr>
          <w:b/>
          <w:noProof w:val="0"/>
          <w:lang w:val="ro-MD" w:eastAsia="ru-RU"/>
        </w:rPr>
        <w:t>_______________________________</w:t>
      </w:r>
      <w:r w:rsidRPr="00FF430B">
        <w:rPr>
          <w:b/>
          <w:noProof w:val="0"/>
          <w:lang w:val="ro-MD" w:eastAsia="ru-RU"/>
        </w:rPr>
        <w:t>_</w:t>
      </w:r>
      <w:r w:rsidR="00BE362C" w:rsidRPr="00FF430B">
        <w:rPr>
          <w:b/>
          <w:noProof w:val="0"/>
          <w:lang w:val="ro-MD" w:eastAsia="ru-RU"/>
        </w:rPr>
        <w:t>____</w:t>
      </w:r>
    </w:p>
    <w:p w14:paraId="75C232E2" w14:textId="77777777" w:rsidR="00BE362C" w:rsidRPr="00FF430B" w:rsidRDefault="00BE362C" w:rsidP="002F556B">
      <w:pPr>
        <w:numPr>
          <w:ilvl w:val="0"/>
          <w:numId w:val="27"/>
        </w:numPr>
        <w:shd w:val="clear" w:color="auto" w:fill="FFFFFF" w:themeFill="background1"/>
        <w:tabs>
          <w:tab w:val="right" w:pos="426"/>
        </w:tabs>
        <w:spacing w:before="12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pe: </w:t>
      </w:r>
      <w:r w:rsidRPr="00FF430B">
        <w:rPr>
          <w:b/>
          <w:i/>
          <w:noProof w:val="0"/>
          <w:lang w:val="ro-MD" w:eastAsia="ru-RU"/>
        </w:rPr>
        <w:t>[data]</w:t>
      </w:r>
      <w:r w:rsidRPr="00FF430B">
        <w:rPr>
          <w:b/>
          <w:noProof w:val="0"/>
          <w:lang w:val="ro-MD" w:eastAsia="ru-RU"/>
        </w:rPr>
        <w:t>_______________________________________________________________</w:t>
      </w:r>
    </w:p>
    <w:p w14:paraId="3626F6C6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Adresa la care trebuie transmise ofertele sau cererile de participare: </w:t>
      </w:r>
    </w:p>
    <w:p w14:paraId="0FD5C859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spacing w:before="120"/>
        <w:ind w:left="450"/>
        <w:rPr>
          <w:b/>
          <w:noProof w:val="0"/>
          <w:lang w:val="ro-MD" w:eastAsia="ru-RU"/>
        </w:rPr>
      </w:pPr>
      <w:r w:rsidRPr="00FF430B">
        <w:rPr>
          <w:b/>
          <w:i/>
          <w:noProof w:val="0"/>
          <w:lang w:val="ro-MD" w:eastAsia="ru-RU"/>
        </w:rPr>
        <w:lastRenderedPageBreak/>
        <w:t>Ofertele sau cererile de participare vor fi depuse electronic prin intermediul SIA RSAP</w:t>
      </w:r>
    </w:p>
    <w:p w14:paraId="1773BD93" w14:textId="77777777" w:rsidR="00BE362C" w:rsidRPr="00FF430B" w:rsidRDefault="00BE362C" w:rsidP="002F556B">
      <w:pPr>
        <w:numPr>
          <w:ilvl w:val="0"/>
          <w:numId w:val="25"/>
        </w:numPr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Termenul de valabilitate a ofertelor: __________________________________________</w:t>
      </w:r>
    </w:p>
    <w:p w14:paraId="4E3C6F91" w14:textId="77777777" w:rsidR="00BE362C" w:rsidRPr="00FF430B" w:rsidRDefault="00BE362C" w:rsidP="002F556B">
      <w:pPr>
        <w:numPr>
          <w:ilvl w:val="0"/>
          <w:numId w:val="25"/>
        </w:numPr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Locul deschiderii ofertelor: </w:t>
      </w:r>
      <w:r w:rsidR="00426FF4" w:rsidRPr="00FF430B">
        <w:rPr>
          <w:b/>
          <w:noProof w:val="0"/>
          <w:lang w:val="ro-MD" w:eastAsia="ru-RU"/>
        </w:rPr>
        <w:t>________</w:t>
      </w:r>
      <w:r w:rsidRPr="00FF430B">
        <w:rPr>
          <w:b/>
          <w:noProof w:val="0"/>
          <w:lang w:val="ro-MD" w:eastAsia="ru-RU"/>
        </w:rPr>
        <w:t>________________________________________</w:t>
      </w:r>
      <w:r w:rsidR="0042296C" w:rsidRPr="00FF430B">
        <w:rPr>
          <w:b/>
          <w:noProof w:val="0"/>
          <w:lang w:val="ro-MD" w:eastAsia="ru-RU"/>
        </w:rPr>
        <w:t>__</w:t>
      </w:r>
    </w:p>
    <w:p w14:paraId="7F90EC3B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ind w:left="3240"/>
        <w:contextualSpacing/>
        <w:jc w:val="center"/>
        <w:rPr>
          <w:noProof w:val="0"/>
          <w:sz w:val="20"/>
          <w:lang w:val="ro-MD" w:eastAsia="ru-RU"/>
        </w:rPr>
      </w:pPr>
      <w:r w:rsidRPr="00FF430B">
        <w:rPr>
          <w:noProof w:val="0"/>
          <w:sz w:val="20"/>
          <w:lang w:val="ro-MD" w:eastAsia="ru-RU"/>
        </w:rPr>
        <w:t>(SIA RSAP sau adresa deschiderii)</w:t>
      </w:r>
    </w:p>
    <w:p w14:paraId="75C39C79" w14:textId="77777777" w:rsidR="00BE362C" w:rsidRPr="00FF430B" w:rsidRDefault="00BE362C" w:rsidP="00BE362C">
      <w:pPr>
        <w:shd w:val="clear" w:color="auto" w:fill="FFFFFF" w:themeFill="background1"/>
        <w:tabs>
          <w:tab w:val="left" w:pos="360"/>
          <w:tab w:val="left" w:pos="1800"/>
          <w:tab w:val="left" w:pos="3240"/>
        </w:tabs>
        <w:spacing w:after="120"/>
        <w:ind w:left="360"/>
        <w:rPr>
          <w:b/>
          <w:i/>
          <w:noProof w:val="0"/>
          <w:lang w:val="ro-MD" w:eastAsia="ru-RU"/>
        </w:rPr>
      </w:pPr>
      <w:r w:rsidRPr="00FF430B">
        <w:rPr>
          <w:b/>
          <w:i/>
          <w:noProof w:val="0"/>
          <w:lang w:val="ro-MD" w:eastAsia="ru-RU"/>
        </w:rPr>
        <w:t>Ofertele înt</w:t>
      </w:r>
      <w:r w:rsidR="00AD62DE" w:rsidRPr="00FF430B">
        <w:rPr>
          <w:b/>
          <w:i/>
          <w:noProof w:val="0"/>
          <w:lang w:val="ro-MD" w:eastAsia="ru-RU"/>
        </w:rPr>
        <w:t>â</w:t>
      </w:r>
      <w:r w:rsidRPr="00FF430B">
        <w:rPr>
          <w:b/>
          <w:i/>
          <w:noProof w:val="0"/>
          <w:lang w:val="ro-MD" w:eastAsia="ru-RU"/>
        </w:rPr>
        <w:t xml:space="preserve">rziate vor fi respinse. </w:t>
      </w:r>
    </w:p>
    <w:p w14:paraId="6C56D6B3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450" w:hanging="45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Persoanele autorizate să asiste la deschiderea ofertelor: </w:t>
      </w:r>
      <w:r w:rsidRPr="00FF430B">
        <w:rPr>
          <w:b/>
          <w:noProof w:val="0"/>
          <w:lang w:val="ro-MD" w:eastAsia="ru-RU"/>
        </w:rPr>
        <w:br/>
      </w:r>
      <w:r w:rsidRPr="00FF430B">
        <w:rPr>
          <w:b/>
          <w:i/>
          <w:noProof w:val="0"/>
          <w:lang w:val="ro-MD" w:eastAsia="ru-RU"/>
        </w:rPr>
        <w:t>Ofertanții sau reprezentanții acestora au dreptul să participe la deschiderea ofertelor, cu excepția cazului c</w:t>
      </w:r>
      <w:r w:rsidR="00AD62DE" w:rsidRPr="00FF430B">
        <w:rPr>
          <w:b/>
          <w:i/>
          <w:noProof w:val="0"/>
          <w:lang w:val="ro-MD" w:eastAsia="ru-RU"/>
        </w:rPr>
        <w:t>â</w:t>
      </w:r>
      <w:r w:rsidRPr="00FF430B">
        <w:rPr>
          <w:b/>
          <w:i/>
          <w:noProof w:val="0"/>
          <w:lang w:val="ro-MD" w:eastAsia="ru-RU"/>
        </w:rPr>
        <w:t>nd of</w:t>
      </w:r>
      <w:r w:rsidR="00E706C1" w:rsidRPr="00FF430B">
        <w:rPr>
          <w:b/>
          <w:i/>
          <w:noProof w:val="0"/>
          <w:lang w:val="ro-MD" w:eastAsia="ru-RU"/>
        </w:rPr>
        <w:t xml:space="preserve">ertele au fost depuse prin SIA </w:t>
      </w:r>
      <w:r w:rsidRPr="00FF430B">
        <w:rPr>
          <w:b/>
          <w:i/>
          <w:noProof w:val="0"/>
          <w:lang w:val="ro-MD" w:eastAsia="ru-RU"/>
        </w:rPr>
        <w:t>RSAP</w:t>
      </w:r>
      <w:r w:rsidRPr="00FF430B">
        <w:rPr>
          <w:b/>
          <w:noProof w:val="0"/>
          <w:lang w:val="ro-MD" w:eastAsia="ru-RU"/>
        </w:rPr>
        <w:t>.</w:t>
      </w:r>
    </w:p>
    <w:p w14:paraId="5A777DE6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450" w:hanging="45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Limba sau limbile în care trebuie redactate ofertele sau cererile de participare: ___________________________________________</w:t>
      </w:r>
      <w:r w:rsidR="00426FF4" w:rsidRPr="00FF430B">
        <w:rPr>
          <w:b/>
          <w:noProof w:val="0"/>
          <w:lang w:val="ro-MD" w:eastAsia="ru-RU"/>
        </w:rPr>
        <w:t>_______________________________</w:t>
      </w:r>
    </w:p>
    <w:p w14:paraId="3525B78C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Respectivul contract se referă la un proiect și/sau program finanțat din fonduri ale Uniunii Europene: ____________________________________________________________</w:t>
      </w:r>
      <w:r w:rsidR="00426FF4" w:rsidRPr="00FF430B">
        <w:rPr>
          <w:b/>
          <w:noProof w:val="0"/>
          <w:lang w:val="ro-MD" w:eastAsia="ru-RU"/>
        </w:rPr>
        <w:t>______________</w:t>
      </w:r>
    </w:p>
    <w:p w14:paraId="02FF4B48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ind w:left="1980"/>
        <w:contextualSpacing/>
        <w:jc w:val="center"/>
        <w:rPr>
          <w:noProof w:val="0"/>
          <w:sz w:val="20"/>
          <w:lang w:val="ro-MD" w:eastAsia="ru-RU"/>
        </w:rPr>
      </w:pPr>
      <w:r w:rsidRPr="00FF430B">
        <w:rPr>
          <w:noProof w:val="0"/>
          <w:sz w:val="20"/>
          <w:lang w:val="ro-MD" w:eastAsia="ru-RU"/>
        </w:rPr>
        <w:t>(se specifică denumireaproiectului și/sau programului)</w:t>
      </w:r>
    </w:p>
    <w:p w14:paraId="16F7BF55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Denumirea și adresa organismului competent de soluționare a contestațiilor: </w:t>
      </w:r>
    </w:p>
    <w:p w14:paraId="3973DFDF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ind w:left="450"/>
        <w:rPr>
          <w:b/>
          <w:i/>
          <w:noProof w:val="0"/>
          <w:lang w:val="ro-MD" w:eastAsia="ru-RU"/>
        </w:rPr>
      </w:pPr>
      <w:r w:rsidRPr="00FF430B">
        <w:rPr>
          <w:b/>
          <w:i/>
          <w:noProof w:val="0"/>
          <w:lang w:val="ro-MD" w:eastAsia="ru-RU"/>
        </w:rPr>
        <w:t>Agenția Națională pentru Soluționarea Contestațiilor</w:t>
      </w:r>
    </w:p>
    <w:p w14:paraId="2D603D23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ind w:left="450"/>
        <w:rPr>
          <w:b/>
          <w:i/>
          <w:noProof w:val="0"/>
          <w:lang w:val="ro-MD" w:eastAsia="ru-RU"/>
        </w:rPr>
      </w:pPr>
      <w:r w:rsidRPr="00FF430B">
        <w:rPr>
          <w:b/>
          <w:i/>
          <w:noProof w:val="0"/>
          <w:lang w:val="ro-MD" w:eastAsia="ru-RU"/>
        </w:rPr>
        <w:t>Adresa: mun. Chișinău, bd. Ștefan cel Mare și Sfânt nr.124 (et.4), MD 2001;</w:t>
      </w:r>
    </w:p>
    <w:p w14:paraId="60163A5C" w14:textId="6FD70329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ind w:left="450"/>
        <w:rPr>
          <w:b/>
          <w:i/>
          <w:noProof w:val="0"/>
          <w:lang w:val="ro-MD" w:eastAsia="ru-RU"/>
        </w:rPr>
      </w:pPr>
      <w:r w:rsidRPr="00FF430B">
        <w:rPr>
          <w:b/>
          <w:i/>
          <w:noProof w:val="0"/>
          <w:lang w:val="ro-MD" w:eastAsia="ru-RU"/>
        </w:rPr>
        <w:t>Tel/Fax/email:</w:t>
      </w:r>
      <w:r w:rsidR="00FE38A6" w:rsidRPr="00FF430B">
        <w:rPr>
          <w:b/>
          <w:i/>
          <w:noProof w:val="0"/>
          <w:lang w:val="ro-MD" w:eastAsia="ru-RU"/>
        </w:rPr>
        <w:t xml:space="preserve"> </w:t>
      </w:r>
      <w:r w:rsidRPr="00FF430B">
        <w:rPr>
          <w:b/>
          <w:i/>
          <w:noProof w:val="0"/>
          <w:lang w:val="ro-MD" w:eastAsia="ru-RU"/>
        </w:rPr>
        <w:t>022-820 652, 022 820-651, contestatii@ansc.md</w:t>
      </w:r>
    </w:p>
    <w:p w14:paraId="4FC9C2AC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Data (datele) șireferința (referințele) publicărilor anterioare în Jurnalul Oficial al Uniunii Europene privind contractul (contractele) la care se referă anunțul respectiv (dacă este cazul):____________________________________________________________</w:t>
      </w:r>
    </w:p>
    <w:p w14:paraId="0A3E25DE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În cazul achizițiilor periodice, calendarul estimat pentru publicarea anunțurilor viitoare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:___________________________________________________________________</w:t>
      </w:r>
    </w:p>
    <w:p w14:paraId="0D3F5FE9" w14:textId="26A125FF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Data publicării anunțului de intenție sau, după caz, precizarea că nu a fost publicat un astfel de</w:t>
      </w:r>
      <w:r w:rsidR="00FE38A6" w:rsidRPr="00FF430B">
        <w:rPr>
          <w:b/>
          <w:noProof w:val="0"/>
          <w:lang w:val="ro-MD" w:eastAsia="ru-RU"/>
        </w:rPr>
        <w:t xml:space="preserve"> </w:t>
      </w:r>
      <w:r w:rsidR="00093AE5" w:rsidRPr="00FF430B">
        <w:rPr>
          <w:b/>
          <w:noProof w:val="0"/>
          <w:shd w:val="clear" w:color="auto" w:fill="FFFFFF" w:themeFill="background1"/>
          <w:lang w:val="ro-MD" w:eastAsia="ru-RU"/>
        </w:rPr>
        <w:t>a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nunţ:________________________________________________________</w:t>
      </w:r>
      <w:r w:rsidR="00426FF4" w:rsidRPr="00FF430B">
        <w:rPr>
          <w:b/>
          <w:noProof w:val="0"/>
          <w:shd w:val="clear" w:color="auto" w:fill="FFFFFF" w:themeFill="background1"/>
          <w:lang w:val="ro-MD" w:eastAsia="ru-RU"/>
        </w:rPr>
        <w:t>_____</w:t>
      </w:r>
    </w:p>
    <w:p w14:paraId="534F3234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Data transmiterii spre publicare a anunțului de participar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e</w:t>
      </w:r>
      <w:r w:rsidR="00426FF4" w:rsidRPr="00FF430B">
        <w:rPr>
          <w:b/>
          <w:noProof w:val="0"/>
          <w:shd w:val="clear" w:color="auto" w:fill="FFFFFF" w:themeFill="background1"/>
          <w:lang w:val="ro-MD" w:eastAsia="ru-RU"/>
        </w:rPr>
        <w:t>:________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</w:t>
      </w:r>
      <w:r w:rsidR="00426FF4" w:rsidRPr="00FF430B">
        <w:rPr>
          <w:b/>
          <w:noProof w:val="0"/>
          <w:shd w:val="clear" w:color="auto" w:fill="FFFFFF" w:themeFill="background1"/>
          <w:lang w:val="ro-MD" w:eastAsia="ru-RU"/>
        </w:rPr>
        <w:t>_________</w:t>
      </w:r>
    </w:p>
    <w:p w14:paraId="2045D673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În cadrul procedurii de achiziție publică se va utiliza/accepta:</w:t>
      </w:r>
    </w:p>
    <w:tbl>
      <w:tblPr>
        <w:tblStyle w:val="Grigliatabella2"/>
        <w:tblW w:w="0" w:type="auto"/>
        <w:tblInd w:w="44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74"/>
        <w:gridCol w:w="3767"/>
      </w:tblGrid>
      <w:tr w:rsidR="00BE362C" w:rsidRPr="00EC30C2" w14:paraId="7CE1A222" w14:textId="77777777" w:rsidTr="001A1A16">
        <w:tc>
          <w:tcPr>
            <w:tcW w:w="5305" w:type="dxa"/>
            <w:shd w:val="clear" w:color="auto" w:fill="FFFFFF" w:themeFill="background1"/>
          </w:tcPr>
          <w:p w14:paraId="3240C049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b/>
                <w:noProof w:val="0"/>
                <w:lang w:val="ro-MD" w:eastAsia="ru-RU"/>
              </w:rPr>
            </w:pPr>
            <w:r w:rsidRPr="00FF430B">
              <w:rPr>
                <w:b/>
                <w:noProof w:val="0"/>
                <w:lang w:val="ro-MD" w:eastAsia="ru-RU"/>
              </w:rPr>
              <w:t>Denumirea instrumentului electronic</w:t>
            </w:r>
          </w:p>
        </w:tc>
        <w:tc>
          <w:tcPr>
            <w:tcW w:w="3785" w:type="dxa"/>
            <w:shd w:val="clear" w:color="auto" w:fill="FFFFFF" w:themeFill="background1"/>
          </w:tcPr>
          <w:p w14:paraId="791D876F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b/>
                <w:noProof w:val="0"/>
                <w:lang w:val="ro-MD" w:eastAsia="ru-RU"/>
              </w:rPr>
            </w:pPr>
            <w:r w:rsidRPr="00FF430B">
              <w:rPr>
                <w:b/>
                <w:noProof w:val="0"/>
                <w:lang w:val="ro-MD" w:eastAsia="ru-RU"/>
              </w:rPr>
              <w:t>Se va utiliza/accepta sau nu</w:t>
            </w:r>
          </w:p>
        </w:tc>
      </w:tr>
      <w:tr w:rsidR="00BE362C" w:rsidRPr="00EC30C2" w14:paraId="6965C240" w14:textId="77777777" w:rsidTr="001A1A16">
        <w:tc>
          <w:tcPr>
            <w:tcW w:w="5305" w:type="dxa"/>
            <w:shd w:val="clear" w:color="auto" w:fill="FFFFFF" w:themeFill="background1"/>
          </w:tcPr>
          <w:p w14:paraId="7715F972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noProof w:val="0"/>
                <w:lang w:val="ro-MD" w:eastAsia="ru-RU"/>
              </w:rPr>
            </w:pPr>
            <w:r w:rsidRPr="00FF430B">
              <w:rPr>
                <w:noProof w:val="0"/>
                <w:lang w:val="ro-MD" w:eastAsia="ru-RU"/>
              </w:rPr>
              <w:t>depunerea electronică a ofertelor sau a cererilor de participare</w:t>
            </w:r>
          </w:p>
        </w:tc>
        <w:tc>
          <w:tcPr>
            <w:tcW w:w="3785" w:type="dxa"/>
            <w:shd w:val="clear" w:color="auto" w:fill="FFFFFF" w:themeFill="background1"/>
          </w:tcPr>
          <w:p w14:paraId="210F7770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noProof w:val="0"/>
                <w:lang w:val="ro-MD" w:eastAsia="ru-RU"/>
              </w:rPr>
            </w:pPr>
          </w:p>
        </w:tc>
      </w:tr>
      <w:tr w:rsidR="00BE362C" w:rsidRPr="00EC30C2" w14:paraId="33FEFD82" w14:textId="77777777" w:rsidTr="001A1A16">
        <w:tc>
          <w:tcPr>
            <w:tcW w:w="5305" w:type="dxa"/>
            <w:shd w:val="clear" w:color="auto" w:fill="FFFFFF" w:themeFill="background1"/>
          </w:tcPr>
          <w:p w14:paraId="7FDA04C9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noProof w:val="0"/>
                <w:lang w:val="ro-MD" w:eastAsia="ru-RU"/>
              </w:rPr>
            </w:pPr>
            <w:r w:rsidRPr="00FF430B">
              <w:rPr>
                <w:noProof w:val="0"/>
                <w:lang w:val="ro-MD" w:eastAsia="ru-RU"/>
              </w:rPr>
              <w:t>sistemul de comenzi electronice</w:t>
            </w:r>
          </w:p>
        </w:tc>
        <w:tc>
          <w:tcPr>
            <w:tcW w:w="3785" w:type="dxa"/>
            <w:shd w:val="clear" w:color="auto" w:fill="FFFFFF" w:themeFill="background1"/>
          </w:tcPr>
          <w:p w14:paraId="69F696AB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noProof w:val="0"/>
                <w:lang w:val="ro-MD" w:eastAsia="ru-RU"/>
              </w:rPr>
            </w:pPr>
          </w:p>
        </w:tc>
      </w:tr>
      <w:tr w:rsidR="00BE362C" w:rsidRPr="00EC30C2" w14:paraId="67B17268" w14:textId="77777777" w:rsidTr="001A1A16">
        <w:tc>
          <w:tcPr>
            <w:tcW w:w="5305" w:type="dxa"/>
            <w:shd w:val="clear" w:color="auto" w:fill="FFFFFF" w:themeFill="background1"/>
          </w:tcPr>
          <w:p w14:paraId="58502078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noProof w:val="0"/>
                <w:lang w:val="ro-MD" w:eastAsia="ru-RU"/>
              </w:rPr>
            </w:pPr>
            <w:r w:rsidRPr="00FF430B">
              <w:rPr>
                <w:noProof w:val="0"/>
                <w:lang w:val="ro-MD" w:eastAsia="ru-RU"/>
              </w:rPr>
              <w:t>facturarea electronică</w:t>
            </w:r>
          </w:p>
        </w:tc>
        <w:tc>
          <w:tcPr>
            <w:tcW w:w="3785" w:type="dxa"/>
            <w:shd w:val="clear" w:color="auto" w:fill="FFFFFF" w:themeFill="background1"/>
          </w:tcPr>
          <w:p w14:paraId="14FA76EF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noProof w:val="0"/>
                <w:lang w:val="ro-MD" w:eastAsia="ru-RU"/>
              </w:rPr>
            </w:pPr>
          </w:p>
        </w:tc>
      </w:tr>
      <w:tr w:rsidR="00BE362C" w:rsidRPr="00EC30C2" w14:paraId="57FEAAB3" w14:textId="77777777" w:rsidTr="001A1A16">
        <w:trPr>
          <w:trHeight w:val="77"/>
        </w:trPr>
        <w:tc>
          <w:tcPr>
            <w:tcW w:w="5305" w:type="dxa"/>
            <w:shd w:val="clear" w:color="auto" w:fill="FFFFFF" w:themeFill="background1"/>
          </w:tcPr>
          <w:p w14:paraId="1D7EF9D8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noProof w:val="0"/>
                <w:lang w:val="ro-MD" w:eastAsia="ru-RU"/>
              </w:rPr>
            </w:pPr>
            <w:r w:rsidRPr="00FF430B">
              <w:rPr>
                <w:noProof w:val="0"/>
                <w:lang w:val="ro-MD" w:eastAsia="ru-RU"/>
              </w:rPr>
              <w:t>plățile electronice</w:t>
            </w:r>
          </w:p>
        </w:tc>
        <w:tc>
          <w:tcPr>
            <w:tcW w:w="3785" w:type="dxa"/>
            <w:shd w:val="clear" w:color="auto" w:fill="FFFFFF" w:themeFill="background1"/>
          </w:tcPr>
          <w:p w14:paraId="2B4382D3" w14:textId="77777777" w:rsidR="00BE362C" w:rsidRPr="00FF430B" w:rsidRDefault="00BE362C" w:rsidP="00BE362C">
            <w:pPr>
              <w:shd w:val="clear" w:color="auto" w:fill="FFFFFF" w:themeFill="background1"/>
              <w:tabs>
                <w:tab w:val="right" w:pos="426"/>
              </w:tabs>
              <w:rPr>
                <w:noProof w:val="0"/>
                <w:lang w:val="ro-MD" w:eastAsia="ru-RU"/>
              </w:rPr>
            </w:pPr>
          </w:p>
        </w:tc>
      </w:tr>
    </w:tbl>
    <w:p w14:paraId="5FE76AE5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Contractul intră sub incidența Acordului privind achizițiile guvernamentale al Organizației Mondiale a Comerțului (numai în cazul anunțurilor transmise spre publicare în Jurnalul Oficial al Uniunii Europene):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</w:t>
      </w:r>
      <w:r w:rsidR="00426FF4"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</w:t>
      </w:r>
    </w:p>
    <w:p w14:paraId="4BFCB32D" w14:textId="77777777" w:rsidR="00BE362C" w:rsidRPr="00FF430B" w:rsidRDefault="00BE362C" w:rsidP="00BE362C">
      <w:pPr>
        <w:shd w:val="clear" w:color="auto" w:fill="FFFFFF" w:themeFill="background1"/>
        <w:tabs>
          <w:tab w:val="right" w:pos="426"/>
        </w:tabs>
        <w:ind w:left="3960"/>
        <w:contextualSpacing/>
        <w:jc w:val="center"/>
        <w:rPr>
          <w:noProof w:val="0"/>
          <w:sz w:val="20"/>
          <w:lang w:val="ro-MD" w:eastAsia="ru-RU"/>
        </w:rPr>
      </w:pPr>
      <w:r w:rsidRPr="00FF430B">
        <w:rPr>
          <w:noProof w:val="0"/>
          <w:sz w:val="20"/>
          <w:lang w:val="ro-MD" w:eastAsia="ru-RU"/>
        </w:rPr>
        <w:t>(se specifică da sau nu)</w:t>
      </w:r>
    </w:p>
    <w:p w14:paraId="387292F9" w14:textId="77777777" w:rsidR="00BE362C" w:rsidRPr="00FF430B" w:rsidRDefault="00BE362C" w:rsidP="002F556B">
      <w:pPr>
        <w:numPr>
          <w:ilvl w:val="0"/>
          <w:numId w:val="25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Alte informații relevante: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</w:t>
      </w:r>
    </w:p>
    <w:p w14:paraId="1E7D3B31" w14:textId="77777777" w:rsidR="00BE362C" w:rsidRPr="00FF430B" w:rsidRDefault="00BE362C" w:rsidP="00BE362C">
      <w:pPr>
        <w:shd w:val="clear" w:color="auto" w:fill="FFFFFF" w:themeFill="background1"/>
        <w:spacing w:before="120" w:after="120"/>
        <w:rPr>
          <w:b/>
          <w:noProof w:val="0"/>
          <w:lang w:val="ro-MD" w:eastAsia="ru-RU"/>
        </w:rPr>
      </w:pPr>
    </w:p>
    <w:p w14:paraId="45548D62" w14:textId="77777777" w:rsidR="00BE362C" w:rsidRPr="00FF430B" w:rsidRDefault="00BE362C" w:rsidP="00BE362C">
      <w:pPr>
        <w:shd w:val="clear" w:color="auto" w:fill="FFFFFF" w:themeFill="background1"/>
        <w:spacing w:before="120" w:after="120"/>
        <w:rPr>
          <w:b/>
          <w:noProof w:val="0"/>
          <w:lang w:val="ro-MD" w:eastAsia="ru-RU"/>
        </w:rPr>
      </w:pPr>
    </w:p>
    <w:p w14:paraId="57C0C67C" w14:textId="77777777" w:rsidR="00507348" w:rsidRPr="00FF430B" w:rsidRDefault="00BE362C" w:rsidP="00BE362C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spacing w:line="276" w:lineRule="auto"/>
        <w:ind w:left="-284" w:right="-144" w:firstLine="284"/>
        <w:rPr>
          <w:b/>
          <w:bCs/>
          <w:color w:val="000000"/>
          <w:lang w:val="ro-MD"/>
        </w:rPr>
      </w:pPr>
      <w:r w:rsidRPr="00FF430B">
        <w:rPr>
          <w:b/>
          <w:noProof w:val="0"/>
          <w:lang w:val="ro-MD" w:eastAsia="ru-RU"/>
        </w:rPr>
        <w:t xml:space="preserve">Conducătorul grupului de lucru: 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 xml:space="preserve">______________________________  </w:t>
      </w:r>
      <w:r w:rsidR="00426FF4" w:rsidRPr="00FF430B">
        <w:rPr>
          <w:b/>
          <w:lang w:val="ro-MD"/>
        </w:rPr>
        <w:t>.</w:t>
      </w:r>
    </w:p>
    <w:p w14:paraId="198B73BE" w14:textId="77777777" w:rsidR="00507348" w:rsidRPr="00FF430B" w:rsidRDefault="00507348" w:rsidP="00443BED">
      <w:pPr>
        <w:tabs>
          <w:tab w:val="decimal" w:pos="8364"/>
        </w:tabs>
        <w:spacing w:line="276" w:lineRule="auto"/>
        <w:ind w:right="-144"/>
        <w:jc w:val="center"/>
        <w:rPr>
          <w:b/>
          <w:bCs/>
          <w:color w:val="000000"/>
          <w:lang w:val="ro-MD"/>
        </w:rPr>
      </w:pPr>
    </w:p>
    <w:p w14:paraId="52311484" w14:textId="77777777" w:rsidR="00B65C93" w:rsidRPr="00FF430B" w:rsidRDefault="00B65C93" w:rsidP="00CA6A31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sectPr w:rsidR="00B65C93" w:rsidRPr="00FF430B" w:rsidSect="00B325A8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67A04" w14:textId="77777777" w:rsidR="003705EC" w:rsidRDefault="003705EC" w:rsidP="00A20ACF">
      <w:r>
        <w:separator/>
      </w:r>
    </w:p>
  </w:endnote>
  <w:endnote w:type="continuationSeparator" w:id="0">
    <w:p w14:paraId="7FC4D193" w14:textId="77777777" w:rsidR="003705EC" w:rsidRDefault="003705EC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9CD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D2172" w14:textId="77777777" w:rsidR="003705EC" w:rsidRDefault="003705EC" w:rsidP="00A20ACF">
      <w:r>
        <w:separator/>
      </w:r>
    </w:p>
  </w:footnote>
  <w:footnote w:type="continuationSeparator" w:id="0">
    <w:p w14:paraId="65B0BB3F" w14:textId="77777777" w:rsidR="003705EC" w:rsidRDefault="003705EC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05EC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D7B60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5A8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6A31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9CD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5815-A87A-4F86-9F1B-B8FDADFB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1140</Words>
  <Characters>6503</Characters>
  <Application>Microsoft Office Word</Application>
  <DocSecurity>0</DocSecurity>
  <Lines>54</Lines>
  <Paragraphs>15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8</cp:revision>
  <cp:lastPrinted>2021-06-01T11:52:00Z</cp:lastPrinted>
  <dcterms:created xsi:type="dcterms:W3CDTF">2021-06-14T10:00:00Z</dcterms:created>
  <dcterms:modified xsi:type="dcterms:W3CDTF">2021-06-21T07:46:00Z</dcterms:modified>
</cp:coreProperties>
</file>